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64C1D" w14:textId="628DBC32" w:rsidR="00E53CE2" w:rsidRPr="00921D1F" w:rsidRDefault="008638D8" w:rsidP="000F2C71">
      <w:pPr>
        <w:shd w:val="solid" w:color="E6E6E6" w:fill="E6E6E6"/>
        <w:spacing w:after="529" w:line="272" w:lineRule="exact"/>
        <w:ind w:right="72"/>
        <w:jc w:val="both"/>
        <w:textAlignment w:val="baseline"/>
        <w:rPr>
          <w:rFonts w:ascii="Marianne" w:eastAsia="Arial Narrow" w:hAnsi="Marianne"/>
          <w:color w:val="000000" w:themeColor="text1"/>
          <w:lang w:val="fr-FR"/>
        </w:rPr>
      </w:pPr>
      <w:r w:rsidRPr="00BB17C3">
        <w:rPr>
          <w:rFonts w:ascii="Marianne" w:eastAsia="Arial Narrow" w:hAnsi="Marianne"/>
          <w:noProof/>
          <w:color w:val="000000" w:themeColor="text1"/>
          <w:lang w:val="fr-FR" w:eastAsia="fr-FR"/>
        </w:rPr>
        <mc:AlternateContent>
          <mc:Choice Requires="wps">
            <w:drawing>
              <wp:anchor distT="0" distB="0" distL="114300" distR="114300" simplePos="0" relativeHeight="251664384" behindDoc="0" locked="0" layoutInCell="1" allowOverlap="1" wp14:anchorId="31D58F46" wp14:editId="68E64818">
                <wp:simplePos x="0" y="0"/>
                <wp:positionH relativeFrom="column">
                  <wp:posOffset>4927600</wp:posOffset>
                </wp:positionH>
                <wp:positionV relativeFrom="paragraph">
                  <wp:posOffset>-733425</wp:posOffset>
                </wp:positionV>
                <wp:extent cx="1419225" cy="609600"/>
                <wp:effectExtent l="0" t="0" r="9525"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609600"/>
                        </a:xfrm>
                        <a:prstGeom prst="rect">
                          <a:avLst/>
                        </a:prstGeom>
                        <a:solidFill>
                          <a:srgbClr val="FFFFFF"/>
                        </a:solidFill>
                        <a:ln w="9525">
                          <a:noFill/>
                          <a:miter lim="800000"/>
                          <a:headEnd/>
                          <a:tailEnd/>
                        </a:ln>
                      </wps:spPr>
                      <wps:txbx>
                        <w:txbxContent>
                          <w:p w14:paraId="3DA37BE0" w14:textId="77777777" w:rsidR="008638D8" w:rsidRPr="000F2C71" w:rsidRDefault="008638D8" w:rsidP="008638D8">
                            <w:pPr>
                              <w:rPr>
                                <w:lang w:val="fr-FR"/>
                              </w:rPr>
                            </w:pPr>
                            <w:r w:rsidRPr="00F17FCE">
                              <w:rPr>
                                <w:rFonts w:ascii="Calibri" w:hAnsi="Calibri" w:cs="Arial"/>
                                <w:b/>
                                <w:noProof/>
                                <w:lang w:val="fr-FR" w:eastAsia="fr-FR"/>
                              </w:rPr>
                              <w:drawing>
                                <wp:inline distT="0" distB="0" distL="0" distR="0" wp14:anchorId="2F9B5556" wp14:editId="752587E6">
                                  <wp:extent cx="714375" cy="581025"/>
                                  <wp:effectExtent l="0" t="0" r="0" b="0"/>
                                  <wp:docPr id="3" name="Image 3" descr="IMR:Commun:Anah:EN COURS:_divers:Logo Anah:Anah_Logo_CMJ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MR:Commun:Anah:EN COURS:_divers:Logo Anah:Anah_Logo_CMJN-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D58F46" id="_x0000_t202" coordsize="21600,21600" o:spt="202" path="m,l,21600r21600,l21600,xe">
                <v:stroke joinstyle="miter"/>
                <v:path gradientshapeok="t" o:connecttype="rect"/>
              </v:shapetype>
              <v:shape id="Zone de texte 2" o:spid="_x0000_s1026" type="#_x0000_t202" style="position:absolute;left:0;text-align:left;margin-left:388pt;margin-top:-57.75pt;width:111.7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" stroked="f">
                <v:textbox>
                  <w:txbxContent>
                    <w:p w14:paraId="3DA37BE0" w14:textId="77777777" w:rsidR="008638D8" w:rsidRPr="000F2C71" w:rsidRDefault="008638D8" w:rsidP="008638D8">
                      <w:pPr>
                        <w:rPr>
                          <w:lang w:val="fr-FR"/>
                        </w:rPr>
                      </w:pPr>
                      <w:r w:rsidRPr="00F17FCE">
                        <w:rPr>
                          <w:rFonts w:ascii="Calibri" w:hAnsi="Calibri" w:cs="Arial"/>
                          <w:b/>
                          <w:noProof/>
                          <w:lang w:val="fr-FR" w:eastAsia="fr-FR"/>
                        </w:rPr>
                        <w:drawing>
                          <wp:inline distT="0" distB="0" distL="0" distR="0" wp14:anchorId="2F9B5556" wp14:editId="752587E6">
                            <wp:extent cx="714375" cy="581025"/>
                            <wp:effectExtent l="0" t="0" r="0" b="0"/>
                            <wp:docPr id="3" name="Image 3" descr="IMR:Commun:Anah:EN COURS:_divers:Logo Anah:Anah_Logo_CMJ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MR:Commun:Anah:EN COURS:_divers:Logo Anah:Anah_Logo_CMJN-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txbxContent>
                </v:textbox>
              </v:shape>
            </w:pict>
          </mc:Fallback>
        </mc:AlternateContent>
      </w:r>
      <w:r w:rsidRPr="00BB17C3">
        <w:rPr>
          <w:rFonts w:ascii="Marianne" w:eastAsia="Arial Narrow" w:hAnsi="Marianne"/>
          <w:noProof/>
          <w:color w:val="000000" w:themeColor="text1"/>
          <w:lang w:val="fr-FR" w:eastAsia="fr-FR"/>
        </w:rPr>
        <mc:AlternateContent>
          <mc:Choice Requires="wps">
            <w:drawing>
              <wp:anchor distT="0" distB="0" distL="114300" distR="114300" simplePos="0" relativeHeight="251662336" behindDoc="0" locked="0" layoutInCell="1" allowOverlap="1" wp14:anchorId="6568AE7D" wp14:editId="7BFACF38">
                <wp:simplePos x="0" y="0"/>
                <wp:positionH relativeFrom="column">
                  <wp:posOffset>-539750</wp:posOffset>
                </wp:positionH>
                <wp:positionV relativeFrom="paragraph">
                  <wp:posOffset>-733425</wp:posOffset>
                </wp:positionV>
                <wp:extent cx="1419225" cy="609600"/>
                <wp:effectExtent l="0" t="0" r="9525"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609600"/>
                        </a:xfrm>
                        <a:prstGeom prst="rect">
                          <a:avLst/>
                        </a:prstGeom>
                        <a:solidFill>
                          <a:srgbClr val="FFFFFF"/>
                        </a:solidFill>
                        <a:ln w="9525">
                          <a:noFill/>
                          <a:miter lim="800000"/>
                          <a:headEnd/>
                          <a:tailEnd/>
                        </a:ln>
                      </wps:spPr>
                      <wps:txbx>
                        <w:txbxContent>
                          <w:p w14:paraId="3852606F" w14:textId="77777777" w:rsidR="008638D8" w:rsidRPr="000F2C71" w:rsidRDefault="008638D8">
                            <w:pPr>
                              <w:rPr>
                                <w:lang w:val="fr-FR"/>
                              </w:rPr>
                            </w:pPr>
                            <w:r w:rsidRPr="008638D8">
                              <w:rPr>
                                <w:rFonts w:ascii="Calibri" w:hAnsi="Calibri" w:cs="Arial"/>
                                <w:noProof/>
                                <w:lang w:val="fr-FR" w:eastAsia="fr-FR"/>
                              </w:rPr>
                              <w:drawing>
                                <wp:inline distT="0" distB="0" distL="0" distR="0" wp14:anchorId="3BDB8395" wp14:editId="6F53BCE0">
                                  <wp:extent cx="720000" cy="582857"/>
                                  <wp:effectExtent l="0" t="0" r="4445" b="8255"/>
                                  <wp:docPr id="2" name="Image 2" descr="IMR:Commun:Anah:EN COURS:_divers:• Marque_de_l'Etat:REPUBLIQUE_FRANCAISE:jpg:Republique_Francaise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IMR:Commun:Anah:EN COURS:_divers:• Marque_de_l'Etat:REPUBLIQUE_FRANCAISE:jpg:Republique_Francaise_CMJN.jpg"/>
                                          <pic:cNvPicPr>
                                            <a:picLocks noChangeAspect="1" noChangeArrowheads="1"/>
                                          </pic:cNvPicPr>
                                        </pic:nvPicPr>
                                        <pic:blipFill>
                                          <a:blip r:embed="rId9">
                                            <a:extLst>
                                              <a:ext uri="{28A0092B-C50C-407E-A947-70E740481C1C}">
                                                <a14:useLocalDpi xmlns:a14="http://schemas.microsoft.com/office/drawing/2010/main" val="0"/>
                                              </a:ext>
                                            </a:extLst>
                                          </a:blip>
                                          <a:srcRect t="10374"/>
                                          <a:stretch>
                                            <a:fillRect/>
                                          </a:stretch>
                                        </pic:blipFill>
                                        <pic:spPr bwMode="auto">
                                          <a:xfrm>
                                            <a:off x="0" y="0"/>
                                            <a:ext cx="720000" cy="58285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8AE7D" id="_x0000_s1027" type="#_x0000_t202" style="position:absolute;left:0;text-align:left;margin-left:-42.5pt;margin-top:-57.75pt;width:111.7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" stroked="f">
                <v:textbox>
                  <w:txbxContent>
                    <w:p w14:paraId="3852606F" w14:textId="77777777" w:rsidR="008638D8" w:rsidRPr="000F2C71" w:rsidRDefault="008638D8">
                      <w:pPr>
                        <w:rPr>
                          <w:lang w:val="fr-FR"/>
                        </w:rPr>
                      </w:pPr>
                      <w:r w:rsidRPr="008638D8">
                        <w:rPr>
                          <w:rFonts w:ascii="Calibri" w:hAnsi="Calibri" w:cs="Arial"/>
                          <w:noProof/>
                          <w:lang w:val="fr-FR" w:eastAsia="fr-FR"/>
                        </w:rPr>
                        <w:drawing>
                          <wp:inline distT="0" distB="0" distL="0" distR="0" wp14:anchorId="3BDB8395" wp14:editId="6F53BCE0">
                            <wp:extent cx="720000" cy="582857"/>
                            <wp:effectExtent l="0" t="0" r="4445" b="8255"/>
                            <wp:docPr id="2" name="Image 2" descr="IMR:Commun:Anah:EN COURS:_divers:• Marque_de_l'Etat:REPUBLIQUE_FRANCAISE:jpg:Republique_Francaise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IMR:Commun:Anah:EN COURS:_divers:• Marque_de_l'Etat:REPUBLIQUE_FRANCAISE:jpg:Republique_Francaise_CMJN.jpg"/>
                                    <pic:cNvPicPr>
                                      <a:picLocks noChangeAspect="1" noChangeArrowheads="1"/>
                                    </pic:cNvPicPr>
                                  </pic:nvPicPr>
                                  <pic:blipFill>
                                    <a:blip r:embed="rId9">
                                      <a:extLst>
                                        <a:ext uri="{28A0092B-C50C-407E-A947-70E740481C1C}">
                                          <a14:useLocalDpi xmlns:a14="http://schemas.microsoft.com/office/drawing/2010/main" val="0"/>
                                        </a:ext>
                                      </a:extLst>
                                    </a:blip>
                                    <a:srcRect t="10374"/>
                                    <a:stretch>
                                      <a:fillRect/>
                                    </a:stretch>
                                  </pic:blipFill>
                                  <pic:spPr bwMode="auto">
                                    <a:xfrm>
                                      <a:off x="0" y="0"/>
                                      <a:ext cx="720000" cy="582857"/>
                                    </a:xfrm>
                                    <a:prstGeom prst="rect">
                                      <a:avLst/>
                                    </a:prstGeom>
                                    <a:noFill/>
                                    <a:ln>
                                      <a:noFill/>
                                    </a:ln>
                                  </pic:spPr>
                                </pic:pic>
                              </a:graphicData>
                            </a:graphic>
                          </wp:inline>
                        </w:drawing>
                      </w:r>
                    </w:p>
                  </w:txbxContent>
                </v:textbox>
              </v:shape>
            </w:pict>
          </mc:Fallback>
        </mc:AlternateContent>
      </w:r>
      <w:r w:rsidR="0041784A" w:rsidRPr="00BB17C3">
        <w:rPr>
          <w:rFonts w:ascii="Marianne" w:eastAsia="Arial Narrow" w:hAnsi="Marianne"/>
          <w:color w:val="000000" w:themeColor="text1"/>
          <w:lang w:val="fr-FR"/>
        </w:rPr>
        <w:t>Annexe n°</w:t>
      </w:r>
      <w:r w:rsidR="003E0504">
        <w:rPr>
          <w:rFonts w:ascii="Marianne" w:eastAsia="Arial Narrow" w:hAnsi="Marianne"/>
          <w:color w:val="000000" w:themeColor="text1"/>
          <w:lang w:val="fr-FR"/>
        </w:rPr>
        <w:t>4</w:t>
      </w:r>
      <w:r w:rsidR="003E0504" w:rsidRPr="00BB17C3">
        <w:rPr>
          <w:rFonts w:ascii="Marianne" w:eastAsia="Arial Narrow" w:hAnsi="Marianne"/>
          <w:color w:val="000000" w:themeColor="text1"/>
          <w:lang w:val="fr-FR"/>
        </w:rPr>
        <w:t xml:space="preserve"> </w:t>
      </w:r>
      <w:r w:rsidR="0041784A" w:rsidRPr="00BB17C3">
        <w:rPr>
          <w:rFonts w:ascii="Marianne" w:eastAsia="Arial Narrow" w:hAnsi="Marianne"/>
          <w:color w:val="000000" w:themeColor="text1"/>
          <w:lang w:val="fr-FR"/>
        </w:rPr>
        <w:t>à la délibération n°</w:t>
      </w:r>
      <w:r w:rsidR="002C1DC7">
        <w:rPr>
          <w:rFonts w:ascii="Marianne" w:eastAsia="Arial Narrow" w:hAnsi="Marianne"/>
          <w:color w:val="000000" w:themeColor="text1"/>
          <w:lang w:val="fr-FR"/>
        </w:rPr>
        <w:t>2025-</w:t>
      </w:r>
      <w:r w:rsidR="0097352F">
        <w:rPr>
          <w:rFonts w:ascii="Marianne" w:eastAsia="Arial Narrow" w:hAnsi="Marianne"/>
          <w:color w:val="000000" w:themeColor="text1"/>
          <w:lang w:val="fr-FR"/>
        </w:rPr>
        <w:t>22</w:t>
      </w:r>
      <w:r w:rsidR="00E547D8" w:rsidRPr="00BB17C3">
        <w:rPr>
          <w:rFonts w:ascii="Marianne" w:eastAsia="Arial Narrow" w:hAnsi="Marianne"/>
          <w:color w:val="000000" w:themeColor="text1"/>
          <w:lang w:val="fr-FR"/>
        </w:rPr>
        <w:t xml:space="preserve"> </w:t>
      </w:r>
      <w:r w:rsidR="0041784A" w:rsidRPr="00BB17C3">
        <w:rPr>
          <w:rFonts w:ascii="Marianne" w:eastAsia="Arial Narrow" w:hAnsi="Marianne"/>
          <w:color w:val="000000" w:themeColor="text1"/>
          <w:lang w:val="fr-FR"/>
        </w:rPr>
        <w:t>du Conseil d'ad</w:t>
      </w:r>
      <w:r w:rsidR="000818EB" w:rsidRPr="00BB17C3">
        <w:rPr>
          <w:rFonts w:ascii="Marianne" w:eastAsia="Arial Narrow" w:hAnsi="Marianne"/>
          <w:color w:val="000000" w:themeColor="text1"/>
          <w:lang w:val="fr-FR"/>
        </w:rPr>
        <w:t xml:space="preserve">ministration du </w:t>
      </w:r>
      <w:bookmarkStart w:id="0" w:name="_GoBack"/>
      <w:bookmarkEnd w:id="0"/>
      <w:r w:rsidR="0097352F">
        <w:rPr>
          <w:rFonts w:ascii="Marianne" w:eastAsia="Arial Narrow" w:hAnsi="Marianne"/>
          <w:color w:val="000000" w:themeColor="text1"/>
          <w:lang w:val="fr-FR"/>
        </w:rPr>
        <w:t>5</w:t>
      </w:r>
      <w:r w:rsidR="002C1DC7">
        <w:rPr>
          <w:rFonts w:ascii="Marianne" w:eastAsia="Arial Narrow" w:hAnsi="Marianne"/>
          <w:color w:val="000000" w:themeColor="text1"/>
          <w:lang w:val="fr-FR"/>
        </w:rPr>
        <w:t xml:space="preserve"> septembre 2025</w:t>
      </w:r>
      <w:r w:rsidR="000818EB" w:rsidRPr="00BB17C3">
        <w:rPr>
          <w:rFonts w:ascii="Marianne" w:eastAsia="Arial Narrow" w:hAnsi="Marianne"/>
          <w:color w:val="000000" w:themeColor="text1"/>
          <w:lang w:val="fr-FR"/>
        </w:rPr>
        <w:t xml:space="preserve"> </w:t>
      </w:r>
      <w:r w:rsidR="003A2C78">
        <w:rPr>
          <w:rFonts w:ascii="Marianne" w:eastAsia="Arial Narrow" w:hAnsi="Marianne"/>
          <w:color w:val="000000" w:themeColor="text1"/>
          <w:lang w:val="fr-FR"/>
        </w:rPr>
        <w:t>relative aux</w:t>
      </w:r>
      <w:r w:rsidR="0041784A" w:rsidRPr="00BB17C3">
        <w:rPr>
          <w:rFonts w:ascii="Marianne" w:eastAsia="Arial Narrow" w:hAnsi="Marianne"/>
          <w:color w:val="000000" w:themeColor="text1"/>
          <w:lang w:val="fr-FR"/>
        </w:rPr>
        <w:t xml:space="preserve"> clauses-types des conventions conclues</w:t>
      </w:r>
      <w:r w:rsidR="002C1DC7">
        <w:rPr>
          <w:rFonts w:ascii="Marianne" w:eastAsia="Arial Narrow" w:hAnsi="Marianne"/>
          <w:color w:val="000000" w:themeColor="text1"/>
          <w:lang w:val="fr-FR"/>
        </w:rPr>
        <w:t xml:space="preserve"> en application de l'article L.</w:t>
      </w:r>
      <w:r w:rsidR="002C1DC7">
        <w:rPr>
          <w:rFonts w:ascii="Courier New" w:eastAsia="Arial Narrow" w:hAnsi="Courier New" w:cs="Courier New"/>
          <w:color w:val="000000" w:themeColor="text1"/>
          <w:lang w:val="fr-FR"/>
        </w:rPr>
        <w:t> </w:t>
      </w:r>
      <w:r w:rsidR="0041784A" w:rsidRPr="00BB17C3">
        <w:rPr>
          <w:rFonts w:ascii="Marianne" w:eastAsia="Arial Narrow" w:hAnsi="Marianne"/>
          <w:color w:val="000000" w:themeColor="text1"/>
          <w:lang w:val="fr-FR"/>
        </w:rPr>
        <w:t>321-1-1 du code de la construction et de l'habitation et leurs</w:t>
      </w:r>
      <w:r w:rsidR="0041784A" w:rsidRPr="00921D1F">
        <w:rPr>
          <w:rFonts w:ascii="Marianne" w:eastAsia="Arial Narrow" w:hAnsi="Marianne"/>
          <w:color w:val="000000" w:themeColor="text1"/>
          <w:lang w:val="fr-FR"/>
        </w:rPr>
        <w:t xml:space="preserve"> avenants</w:t>
      </w:r>
    </w:p>
    <w:p w14:paraId="19D29F2C" w14:textId="77777777" w:rsidR="00E53CE2" w:rsidRDefault="0041784A" w:rsidP="00702AA7">
      <w:pPr>
        <w:spacing w:before="4" w:line="264"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Avenant à la convention pour la gestion des aides à l’habitat privé </w:t>
      </w:r>
      <w:r w:rsidRPr="00702AA7">
        <w:rPr>
          <w:rFonts w:ascii="Marianne" w:eastAsia="Arial Narrow" w:hAnsi="Marianne"/>
          <w:b/>
          <w:color w:val="000000"/>
          <w:lang w:val="fr-FR"/>
        </w:rPr>
        <w:br/>
        <w:t>(gestion des aides par l’Anah - instruction et paiement)</w:t>
      </w:r>
    </w:p>
    <w:p w14:paraId="40311C06" w14:textId="3EE461DC" w:rsidR="00161294" w:rsidRPr="00702AA7" w:rsidRDefault="00161294" w:rsidP="00161294">
      <w:pPr>
        <w:tabs>
          <w:tab w:val="left" w:leader="dot" w:pos="3456"/>
          <w:tab w:val="left" w:leader="dot" w:pos="6480"/>
        </w:tabs>
        <w:spacing w:before="376"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[Nom du délégataire] </w:t>
      </w:r>
      <w:r w:rsidRPr="00702AA7">
        <w:rPr>
          <w:rFonts w:ascii="Marianne" w:eastAsia="Arial Narrow" w:hAnsi="Marianne"/>
          <w:color w:val="000000"/>
          <w:lang w:val="fr-FR"/>
        </w:rPr>
        <w:t>de</w:t>
      </w:r>
      <w:r w:rsidRPr="00702AA7">
        <w:rPr>
          <w:rFonts w:ascii="Marianne" w:eastAsia="Arial Narrow" w:hAnsi="Marianne"/>
          <w:color w:val="000000"/>
          <w:lang w:val="fr-FR"/>
        </w:rPr>
        <w:tab/>
      </w:r>
      <w:r w:rsidRPr="00702AA7">
        <w:rPr>
          <w:rFonts w:ascii="Marianne" w:eastAsia="Arial Narrow" w:hAnsi="Marianne"/>
          <w:b/>
          <w:color w:val="000000"/>
          <w:lang w:val="fr-FR"/>
        </w:rPr>
        <w:t xml:space="preserve">, </w:t>
      </w:r>
      <w:r w:rsidRPr="00702AA7">
        <w:rPr>
          <w:rFonts w:ascii="Marianne" w:eastAsia="Arial Narrow" w:hAnsi="Marianne"/>
          <w:color w:val="000000"/>
          <w:lang w:val="fr-FR"/>
        </w:rPr>
        <w:t xml:space="preserve">représenté par </w:t>
      </w:r>
      <w:r w:rsidRPr="00702AA7">
        <w:rPr>
          <w:rFonts w:ascii="Marianne" w:eastAsia="Arial Narrow" w:hAnsi="Marianne"/>
          <w:color w:val="000000"/>
          <w:lang w:val="fr-FR"/>
        </w:rPr>
        <w:tab/>
        <w:t xml:space="preserve">, </w:t>
      </w:r>
      <w:r>
        <w:rPr>
          <w:rFonts w:ascii="Marianne" w:eastAsia="Arial Narrow" w:hAnsi="Marianne"/>
          <w:color w:val="000000"/>
          <w:lang w:val="fr-FR"/>
        </w:rPr>
        <w:t>P</w:t>
      </w:r>
      <w:r w:rsidRPr="00702AA7">
        <w:rPr>
          <w:rFonts w:ascii="Marianne" w:eastAsia="Arial Narrow" w:hAnsi="Marianne"/>
          <w:color w:val="000000"/>
          <w:lang w:val="fr-FR"/>
        </w:rPr>
        <w:t>résident,</w:t>
      </w:r>
      <w:r w:rsidRPr="008638D8">
        <w:rPr>
          <w:rFonts w:ascii="Marianne" w:eastAsia="Arial Narrow" w:hAnsi="Marianne"/>
          <w:noProof/>
          <w:color w:val="000000"/>
          <w:highlight w:val="yellow"/>
          <w:lang w:val="fr-FR"/>
        </w:rPr>
        <w:t xml:space="preserve"> </w:t>
      </w:r>
    </w:p>
    <w:p w14:paraId="370CDF22" w14:textId="77777777" w:rsidR="00161294" w:rsidRPr="00702AA7" w:rsidRDefault="00161294" w:rsidP="00161294">
      <w:pPr>
        <w:spacing w:before="286" w:line="240" w:lineRule="exact"/>
        <w:jc w:val="both"/>
        <w:textAlignment w:val="baseline"/>
        <w:rPr>
          <w:rFonts w:ascii="Marianne" w:eastAsia="Arial Narrow" w:hAnsi="Marianne"/>
          <w:b/>
          <w:color w:val="000000"/>
          <w:spacing w:val="-2"/>
          <w:lang w:val="fr-FR"/>
        </w:rPr>
      </w:pPr>
      <w:r w:rsidRPr="00702AA7">
        <w:rPr>
          <w:rFonts w:ascii="Marianne" w:eastAsia="Arial Narrow" w:hAnsi="Marianne"/>
          <w:b/>
          <w:color w:val="000000"/>
          <w:spacing w:val="-2"/>
          <w:lang w:val="fr-FR"/>
        </w:rPr>
        <w:t>et</w:t>
      </w:r>
    </w:p>
    <w:p w14:paraId="03D8E3BC" w14:textId="77777777" w:rsidR="00161294" w:rsidRPr="00702AA7" w:rsidRDefault="00161294" w:rsidP="00161294">
      <w:pPr>
        <w:tabs>
          <w:tab w:val="left" w:leader="dot" w:pos="5616"/>
        </w:tabs>
        <w:spacing w:before="258" w:line="272" w:lineRule="exact"/>
        <w:jc w:val="both"/>
        <w:textAlignment w:val="baseline"/>
        <w:rPr>
          <w:rFonts w:ascii="Marianne" w:eastAsia="Arial Narrow" w:hAnsi="Marianne"/>
          <w:b/>
          <w:color w:val="000000"/>
          <w:spacing w:val="-2"/>
          <w:lang w:val="fr-FR"/>
        </w:rPr>
      </w:pPr>
      <w:r w:rsidRPr="00702AA7">
        <w:rPr>
          <w:rFonts w:ascii="Marianne" w:eastAsia="Arial Narrow" w:hAnsi="Marianne"/>
          <w:b/>
          <w:color w:val="000000"/>
          <w:spacing w:val="-2"/>
          <w:lang w:val="fr-FR"/>
        </w:rPr>
        <w:t xml:space="preserve">L’Agence nationale de l’habitat, </w:t>
      </w:r>
      <w:r w:rsidRPr="00702AA7">
        <w:rPr>
          <w:rFonts w:ascii="Marianne" w:eastAsia="Arial Narrow" w:hAnsi="Marianne"/>
          <w:color w:val="000000"/>
          <w:spacing w:val="-2"/>
          <w:lang w:val="fr-FR"/>
        </w:rPr>
        <w:t xml:space="preserve">représentée par </w:t>
      </w:r>
      <w:r w:rsidRPr="00702AA7">
        <w:rPr>
          <w:rFonts w:ascii="Marianne" w:eastAsia="Arial Narrow" w:hAnsi="Marianne"/>
          <w:color w:val="000000"/>
          <w:spacing w:val="-2"/>
          <w:lang w:val="fr-FR"/>
        </w:rPr>
        <w:tab/>
        <w:t>, délégué de l'Anah dans le département,</w:t>
      </w:r>
    </w:p>
    <w:p w14:paraId="32A5689B" w14:textId="45F7582E" w:rsidR="00161294" w:rsidRPr="002B4B8F" w:rsidRDefault="00161294" w:rsidP="00161294">
      <w:pPr>
        <w:spacing w:before="784" w:line="272" w:lineRule="exact"/>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 xml:space="preserve">Vu </w:t>
      </w:r>
      <w:r w:rsidRPr="00702AA7">
        <w:rPr>
          <w:rFonts w:ascii="Marianne" w:eastAsia="Arial Narrow" w:hAnsi="Marianne"/>
          <w:color w:val="000000"/>
          <w:spacing w:val="-4"/>
          <w:lang w:val="fr-FR"/>
        </w:rPr>
        <w:t>la convention de délégation de compétence, conclue en application de l’article L. 301-5-1 ou de l'article L. 301-</w:t>
      </w:r>
      <w:r w:rsidRPr="00702AA7">
        <w:rPr>
          <w:rFonts w:ascii="Marianne" w:eastAsia="Arial Narrow" w:hAnsi="Marianne"/>
          <w:color w:val="000000"/>
          <w:lang w:val="fr-FR"/>
        </w:rPr>
        <w:t>5-2 du code de la construction e</w:t>
      </w:r>
      <w:r w:rsidR="0014261B">
        <w:rPr>
          <w:rFonts w:ascii="Marianne" w:eastAsia="Arial Narrow" w:hAnsi="Marianne"/>
          <w:color w:val="000000"/>
          <w:lang w:val="fr-FR"/>
        </w:rPr>
        <w:t xml:space="preserve">t de l’habitation, en date du </w:t>
      </w:r>
      <w:r w:rsidR="0014261B">
        <w:rPr>
          <w:rFonts w:ascii="Marianne" w:eastAsia="Arial Narrow" w:hAnsi="Marianne"/>
          <w:color w:val="000000"/>
          <w:lang w:val="fr-FR"/>
        </w:rPr>
        <w:tab/>
        <w:t>;</w:t>
      </w:r>
    </w:p>
    <w:p w14:paraId="0EAADCD3" w14:textId="1F127BBA" w:rsidR="00161294" w:rsidRPr="00702AA7" w:rsidRDefault="00161294" w:rsidP="00161294">
      <w:pPr>
        <w:tabs>
          <w:tab w:val="left" w:leader="dot" w:pos="7848"/>
        </w:tabs>
        <w:spacing w:before="259"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Vu </w:t>
      </w:r>
      <w:r w:rsidRPr="00702AA7">
        <w:rPr>
          <w:rFonts w:ascii="Marianne" w:eastAsia="Arial Narrow" w:hAnsi="Marianne"/>
          <w:color w:val="000000"/>
          <w:lang w:val="fr-FR"/>
        </w:rPr>
        <w:t>la convention de gestion des aides à l’habitat privé c</w:t>
      </w:r>
      <w:r w:rsidR="0014261B">
        <w:rPr>
          <w:rFonts w:ascii="Marianne" w:eastAsia="Arial Narrow" w:hAnsi="Marianne"/>
          <w:color w:val="000000"/>
          <w:lang w:val="fr-FR"/>
        </w:rPr>
        <w:t xml:space="preserve">onclue avec l'Anah en date du </w:t>
      </w:r>
      <w:r w:rsidR="0014261B">
        <w:rPr>
          <w:rFonts w:ascii="Marianne" w:eastAsia="Arial Narrow" w:hAnsi="Marianne"/>
          <w:color w:val="000000"/>
          <w:lang w:val="fr-FR"/>
        </w:rPr>
        <w:tab/>
        <w:t>;</w:t>
      </w:r>
    </w:p>
    <w:p w14:paraId="4BE64E50" w14:textId="6251C75D" w:rsidR="00161294" w:rsidRPr="00702AA7" w:rsidRDefault="00161294" w:rsidP="00161294">
      <w:pPr>
        <w:tabs>
          <w:tab w:val="left" w:leader="dot" w:pos="8064"/>
        </w:tabs>
        <w:spacing w:before="256"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Vu </w:t>
      </w:r>
      <w:r>
        <w:rPr>
          <w:rFonts w:ascii="Marianne" w:eastAsia="Arial Narrow" w:hAnsi="Marianne"/>
          <w:color w:val="000000"/>
          <w:lang w:val="fr-FR"/>
        </w:rPr>
        <w:t xml:space="preserve">l’avenant pour l’année </w:t>
      </w:r>
      <w:r w:rsidR="002C1DC7">
        <w:rPr>
          <w:rFonts w:ascii="Marianne" w:eastAsia="Arial Narrow" w:hAnsi="Marianne"/>
          <w:color w:val="00B0F0"/>
          <w:lang w:val="fr-FR"/>
        </w:rPr>
        <w:t>2026</w:t>
      </w:r>
      <w:r w:rsidR="00F322C3" w:rsidRPr="00161294">
        <w:rPr>
          <w:rFonts w:ascii="Marianne" w:eastAsia="Arial Narrow" w:hAnsi="Marianne"/>
          <w:color w:val="000000"/>
          <w:lang w:val="fr-FR"/>
        </w:rPr>
        <w:t xml:space="preserve"> </w:t>
      </w:r>
      <w:r w:rsidRPr="00702AA7">
        <w:rPr>
          <w:rFonts w:ascii="Marianne" w:eastAsia="Arial Narrow" w:hAnsi="Marianne"/>
          <w:color w:val="000000"/>
          <w:lang w:val="fr-FR"/>
        </w:rPr>
        <w:t>à la convention de déléga</w:t>
      </w:r>
      <w:r w:rsidR="0014261B">
        <w:rPr>
          <w:rFonts w:ascii="Marianne" w:eastAsia="Arial Narrow" w:hAnsi="Marianne"/>
          <w:color w:val="000000"/>
          <w:lang w:val="fr-FR"/>
        </w:rPr>
        <w:t xml:space="preserve">tion de compétence en date du </w:t>
      </w:r>
      <w:r w:rsidR="0014261B">
        <w:rPr>
          <w:rFonts w:ascii="Marianne" w:eastAsia="Arial Narrow" w:hAnsi="Marianne"/>
          <w:color w:val="000000"/>
          <w:lang w:val="fr-FR"/>
        </w:rPr>
        <w:tab/>
        <w:t xml:space="preserve"> ;</w:t>
      </w:r>
    </w:p>
    <w:p w14:paraId="10A060BF" w14:textId="4A96B74C" w:rsidR="0014261B" w:rsidRDefault="00161294" w:rsidP="0014261B">
      <w:pPr>
        <w:tabs>
          <w:tab w:val="left" w:leader="dot" w:pos="8784"/>
        </w:tabs>
        <w:spacing w:before="256" w:line="272" w:lineRule="exact"/>
        <w:jc w:val="both"/>
        <w:textAlignment w:val="baseline"/>
        <w:rPr>
          <w:rFonts w:ascii="Marianne" w:eastAsia="Arial Narrow" w:hAnsi="Marianne"/>
          <w:color w:val="000000"/>
          <w:lang w:val="fr-FR"/>
        </w:rPr>
      </w:pPr>
      <w:r w:rsidRPr="00702AA7">
        <w:rPr>
          <w:rFonts w:ascii="Marianne" w:eastAsia="Arial Narrow" w:hAnsi="Marianne"/>
          <w:b/>
          <w:color w:val="000000"/>
          <w:lang w:val="fr-FR"/>
        </w:rPr>
        <w:t xml:space="preserve">Vu </w:t>
      </w:r>
      <w:r w:rsidRPr="00702AA7">
        <w:rPr>
          <w:rFonts w:ascii="Marianne" w:eastAsia="Arial Narrow" w:hAnsi="Marianne"/>
          <w:color w:val="000000"/>
          <w:lang w:val="fr-FR"/>
        </w:rPr>
        <w:t xml:space="preserve">la délibération </w:t>
      </w:r>
      <w:r w:rsidRPr="00702AA7">
        <w:rPr>
          <w:rFonts w:ascii="Marianne" w:eastAsia="Arial Narrow" w:hAnsi="Marianne"/>
          <w:i/>
          <w:color w:val="000000"/>
          <w:lang w:val="fr-FR"/>
        </w:rPr>
        <w:t xml:space="preserve">(il s’agit de la délibération autorisant la signature du présent avenant) </w:t>
      </w:r>
      <w:r w:rsidR="0014261B">
        <w:rPr>
          <w:rFonts w:ascii="Marianne" w:eastAsia="Arial Narrow" w:hAnsi="Marianne"/>
          <w:color w:val="000000"/>
          <w:lang w:val="fr-FR"/>
        </w:rPr>
        <w:t xml:space="preserve">en date du </w:t>
      </w:r>
      <w:r w:rsidR="0014261B">
        <w:rPr>
          <w:rFonts w:ascii="Marianne" w:eastAsia="Arial Narrow" w:hAnsi="Marianne"/>
          <w:color w:val="000000"/>
          <w:lang w:val="fr-FR"/>
        </w:rPr>
        <w:tab/>
        <w:t>;</w:t>
      </w:r>
    </w:p>
    <w:p w14:paraId="74820A2A" w14:textId="004FEA0A" w:rsidR="00161294" w:rsidRPr="00702AA7" w:rsidRDefault="00161294" w:rsidP="0014261B">
      <w:pPr>
        <w:tabs>
          <w:tab w:val="left" w:leader="dot" w:pos="8784"/>
        </w:tabs>
        <w:spacing w:before="256" w:line="272" w:lineRule="exact"/>
        <w:jc w:val="both"/>
        <w:textAlignment w:val="baseline"/>
        <w:rPr>
          <w:rFonts w:ascii="Marianne" w:eastAsia="Arial Narrow" w:hAnsi="Marianne"/>
          <w:b/>
          <w:color w:val="000000"/>
          <w:spacing w:val="-1"/>
          <w:lang w:val="fr-FR"/>
        </w:rPr>
      </w:pPr>
      <w:r w:rsidRPr="00702AA7">
        <w:rPr>
          <w:rFonts w:ascii="Marianne" w:eastAsia="Arial Narrow" w:hAnsi="Marianne"/>
          <w:b/>
          <w:color w:val="000000"/>
          <w:spacing w:val="-1"/>
          <w:lang w:val="fr-FR"/>
        </w:rPr>
        <w:t xml:space="preserve">Vu </w:t>
      </w:r>
      <w:r w:rsidRPr="00702AA7">
        <w:rPr>
          <w:rFonts w:ascii="Marianne" w:eastAsia="Arial Narrow" w:hAnsi="Marianne"/>
          <w:color w:val="000000"/>
          <w:spacing w:val="-1"/>
          <w:lang w:val="fr-FR"/>
        </w:rPr>
        <w:t>l’avis du comité régional de l’h</w:t>
      </w:r>
      <w:r>
        <w:rPr>
          <w:rFonts w:ascii="Marianne" w:eastAsia="Arial Narrow" w:hAnsi="Marianne"/>
          <w:color w:val="000000"/>
          <w:spacing w:val="-1"/>
          <w:lang w:val="fr-FR"/>
        </w:rPr>
        <w:t xml:space="preserve">abitat et de l'hébergement du XX </w:t>
      </w:r>
      <w:r w:rsidR="0014261B">
        <w:rPr>
          <w:rFonts w:ascii="Marianne" w:eastAsia="Arial Narrow" w:hAnsi="Marianne"/>
          <w:color w:val="000000"/>
          <w:spacing w:val="-1"/>
          <w:lang w:val="fr-FR"/>
        </w:rPr>
        <w:t>sur la répartition des crédits</w:t>
      </w:r>
      <w:r w:rsidR="0014261B">
        <w:rPr>
          <w:rFonts w:ascii="Courier New" w:eastAsia="Arial Narrow" w:hAnsi="Courier New" w:cs="Courier New"/>
          <w:color w:val="000000"/>
          <w:spacing w:val="-1"/>
          <w:lang w:val="fr-FR"/>
        </w:rPr>
        <w:t> </w:t>
      </w:r>
      <w:r w:rsidR="0014261B">
        <w:rPr>
          <w:rFonts w:ascii="Marianne" w:eastAsia="Arial Narrow" w:hAnsi="Marianne"/>
          <w:color w:val="000000"/>
          <w:spacing w:val="-1"/>
          <w:lang w:val="fr-FR"/>
        </w:rPr>
        <w:t>;</w:t>
      </w:r>
    </w:p>
    <w:p w14:paraId="3BCCE60B" w14:textId="71129F59" w:rsidR="00161294" w:rsidRPr="00702AA7" w:rsidRDefault="00161294" w:rsidP="00161294">
      <w:pPr>
        <w:tabs>
          <w:tab w:val="left" w:leader="dot" w:pos="5472"/>
        </w:tabs>
        <w:spacing w:before="256"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Vu </w:t>
      </w:r>
      <w:r w:rsidRPr="00702AA7">
        <w:rPr>
          <w:rFonts w:ascii="Marianne" w:eastAsia="Arial Narrow" w:hAnsi="Marianne"/>
          <w:color w:val="000000"/>
          <w:lang w:val="fr-FR"/>
        </w:rPr>
        <w:t xml:space="preserve">l'avis du délégué de l'Anah dans la région en date du </w:t>
      </w:r>
      <w:r w:rsidRPr="00702AA7">
        <w:rPr>
          <w:rFonts w:ascii="Marianne" w:eastAsia="Arial Narrow" w:hAnsi="Marianne"/>
          <w:color w:val="000000"/>
          <w:lang w:val="fr-FR"/>
        </w:rPr>
        <w:tab/>
        <w:t>,</w:t>
      </w:r>
    </w:p>
    <w:p w14:paraId="3EA20658" w14:textId="77777777" w:rsidR="00161294" w:rsidRPr="00702AA7" w:rsidRDefault="00161294" w:rsidP="00161294">
      <w:pPr>
        <w:spacing w:before="814" w:line="240"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Il a été convenu ce qui suit :</w:t>
      </w:r>
    </w:p>
    <w:p w14:paraId="68DA2958" w14:textId="77777777" w:rsidR="00161294" w:rsidRPr="00702AA7" w:rsidRDefault="00161294" w:rsidP="00161294">
      <w:pPr>
        <w:spacing w:before="552" w:line="24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A - Objet de l'avenant</w:t>
      </w:r>
    </w:p>
    <w:p w14:paraId="14710AD5" w14:textId="77777777" w:rsidR="00161294" w:rsidRPr="00702AA7" w:rsidRDefault="00161294" w:rsidP="00161294">
      <w:pPr>
        <w:spacing w:before="366" w:line="272" w:lineRule="exact"/>
        <w:jc w:val="both"/>
        <w:textAlignment w:val="baseline"/>
        <w:rPr>
          <w:rFonts w:ascii="Marianne" w:eastAsia="Arial Narrow" w:hAnsi="Marianne"/>
          <w:color w:val="000000"/>
          <w:lang w:val="fr-FR"/>
        </w:rPr>
      </w:pPr>
      <w:r w:rsidRPr="00702AA7">
        <w:rPr>
          <w:rFonts w:ascii="Marianne" w:eastAsia="Arial Narrow" w:hAnsi="Marianne"/>
          <w:color w:val="000000"/>
          <w:spacing w:val="-5"/>
          <w:lang w:val="fr-FR"/>
        </w:rPr>
        <w:t>Cet avenant a pour objet de définir les obligations réciproques de chacune des parties concernant les modifications</w:t>
      </w:r>
      <w:r>
        <w:rPr>
          <w:rFonts w:ascii="Marianne" w:eastAsia="Arial Narrow" w:hAnsi="Marianne"/>
          <w:color w:val="000000"/>
          <w:spacing w:val="-5"/>
          <w:lang w:val="fr-FR"/>
        </w:rPr>
        <w:t xml:space="preserve"> </w:t>
      </w:r>
      <w:r w:rsidRPr="00702AA7">
        <w:rPr>
          <w:rFonts w:ascii="Marianne" w:eastAsia="Arial Narrow" w:hAnsi="Marianne"/>
          <w:color w:val="000000"/>
          <w:lang w:val="fr-FR"/>
        </w:rPr>
        <w:t>apportées à la convention de gestion des aides à l'habitat privé d</w:t>
      </w:r>
      <w:r>
        <w:rPr>
          <w:rFonts w:ascii="Marianne" w:eastAsia="Arial Narrow" w:hAnsi="Marianne"/>
          <w:color w:val="000000"/>
          <w:lang w:val="fr-FR"/>
        </w:rPr>
        <w:t xml:space="preserve">u .... </w:t>
      </w:r>
      <w:r w:rsidRPr="00702AA7">
        <w:rPr>
          <w:rFonts w:ascii="Marianne" w:eastAsia="Arial Narrow" w:hAnsi="Marianne"/>
          <w:color w:val="000000"/>
          <w:lang w:val="fr-FR"/>
        </w:rPr>
        <w:t>susvisée.</w:t>
      </w:r>
    </w:p>
    <w:p w14:paraId="4FB95C81" w14:textId="3BF94866" w:rsidR="00161294" w:rsidRPr="00161294" w:rsidRDefault="00161294" w:rsidP="00161294">
      <w:pPr>
        <w:spacing w:before="116" w:line="264" w:lineRule="exact"/>
        <w:jc w:val="both"/>
        <w:textAlignment w:val="baseline"/>
        <w:rPr>
          <w:rFonts w:ascii="Marianne" w:eastAsia="Arial Narrow" w:hAnsi="Marianne"/>
          <w:lang w:val="fr-FR"/>
        </w:rPr>
      </w:pPr>
      <w:r w:rsidRPr="00161294">
        <w:rPr>
          <w:rFonts w:ascii="Marianne" w:eastAsia="Arial Narrow" w:hAnsi="Marianne"/>
          <w:lang w:val="fr-FR"/>
        </w:rPr>
        <w:t xml:space="preserve">Ces modifications portent sur les objectifs quantitatifs, les modalités financières pour l'année </w:t>
      </w:r>
      <w:r w:rsidR="002C1DC7">
        <w:rPr>
          <w:rFonts w:ascii="Marianne" w:eastAsia="Arial Narrow" w:hAnsi="Marianne"/>
          <w:color w:val="00B0F0"/>
          <w:lang w:val="fr-FR"/>
        </w:rPr>
        <w:t>2026</w:t>
      </w:r>
      <w:r w:rsidRPr="00161294">
        <w:rPr>
          <w:rFonts w:ascii="Marianne" w:eastAsia="Arial Narrow" w:hAnsi="Marianne"/>
          <w:lang w:val="fr-FR"/>
        </w:rPr>
        <w:t xml:space="preserve"> </w:t>
      </w:r>
      <w:r w:rsidRPr="00161294">
        <w:rPr>
          <w:rFonts w:ascii="Marianne" w:eastAsia="Arial Narrow" w:hAnsi="Marianne"/>
          <w:i/>
          <w:lang w:val="fr-FR"/>
        </w:rPr>
        <w:t xml:space="preserve">(année de signature) </w:t>
      </w:r>
      <w:r w:rsidRPr="00161294">
        <w:rPr>
          <w:rFonts w:ascii="Marianne" w:eastAsia="Arial Narrow" w:hAnsi="Marianne"/>
          <w:lang w:val="fr-FR"/>
        </w:rPr>
        <w:t>et sur l'ensemble de la convention.</w:t>
      </w:r>
    </w:p>
    <w:p w14:paraId="151E9383" w14:textId="77777777" w:rsidR="00161294" w:rsidRDefault="00161294" w:rsidP="00161294">
      <w:pPr>
        <w:spacing w:before="116" w:line="264" w:lineRule="exact"/>
        <w:jc w:val="both"/>
        <w:textAlignment w:val="baseline"/>
        <w:rPr>
          <w:rFonts w:ascii="Marianne" w:eastAsia="Arial Narrow" w:hAnsi="Marianne"/>
          <w:color w:val="000000"/>
          <w:lang w:val="fr-FR"/>
        </w:rPr>
      </w:pPr>
    </w:p>
    <w:p w14:paraId="510DC97A" w14:textId="77777777" w:rsidR="00161294" w:rsidRDefault="00161294" w:rsidP="00161294">
      <w:pPr>
        <w:spacing w:before="550" w:line="241" w:lineRule="exact"/>
        <w:jc w:val="both"/>
        <w:textAlignment w:val="baseline"/>
        <w:rPr>
          <w:rFonts w:ascii="Marianne" w:eastAsia="Arial Narrow" w:hAnsi="Marianne"/>
          <w:b/>
          <w:color w:val="000000"/>
          <w:lang w:val="fr-FR"/>
        </w:rPr>
      </w:pPr>
    </w:p>
    <w:p w14:paraId="18F732B3" w14:textId="77777777" w:rsidR="00161294" w:rsidRDefault="00161294" w:rsidP="00161294">
      <w:pPr>
        <w:spacing w:before="550" w:line="241" w:lineRule="exact"/>
        <w:jc w:val="both"/>
        <w:textAlignment w:val="baseline"/>
        <w:rPr>
          <w:rFonts w:ascii="Marianne" w:eastAsia="Arial Narrow" w:hAnsi="Marianne"/>
          <w:b/>
          <w:color w:val="000000"/>
          <w:lang w:val="fr-FR"/>
        </w:rPr>
      </w:pPr>
    </w:p>
    <w:p w14:paraId="5E60CDA6" w14:textId="77777777" w:rsidR="00161294" w:rsidRPr="00702AA7" w:rsidRDefault="00161294" w:rsidP="00161294">
      <w:pPr>
        <w:spacing w:before="550" w:line="241"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lastRenderedPageBreak/>
        <w:t>B - Objectifs pour l'année en cours</w:t>
      </w:r>
    </w:p>
    <w:p w14:paraId="42BE443A" w14:textId="77777777" w:rsidR="00161294" w:rsidRDefault="00161294" w:rsidP="00161294">
      <w:pPr>
        <w:spacing w:before="18" w:line="264" w:lineRule="exact"/>
        <w:jc w:val="both"/>
        <w:textAlignment w:val="baseline"/>
        <w:rPr>
          <w:rFonts w:ascii="Marianne" w:eastAsia="Arial Narrow" w:hAnsi="Marianne"/>
          <w:i/>
          <w:color w:val="000000"/>
          <w:lang w:val="fr-FR"/>
        </w:rPr>
      </w:pPr>
    </w:p>
    <w:p w14:paraId="184C46A1" w14:textId="77777777" w:rsidR="00161294" w:rsidRDefault="00161294" w:rsidP="00161294">
      <w:pPr>
        <w:pStyle w:val="western"/>
        <w:spacing w:after="0" w:line="240" w:lineRule="auto"/>
        <w:rPr>
          <w:rFonts w:ascii="Marianne" w:eastAsia="Arial Narrow" w:hAnsi="Marianne"/>
          <w:i/>
        </w:rPr>
      </w:pPr>
      <w:r w:rsidRPr="00702AA7">
        <w:rPr>
          <w:rFonts w:ascii="Marianne" w:eastAsia="Arial Narrow" w:hAnsi="Marianne"/>
          <w:i/>
        </w:rPr>
        <w:t>Ajuster si nécessaire la stratégie d'intervention sur le parc privé décrite dans la convention de gestion (notamment la liste des programmes en cours ou projetés déclinant des programmes nationaux considérés comme prioritaires par l'Anah</w:t>
      </w:r>
      <w:r>
        <w:rPr>
          <w:rFonts w:ascii="Marianne" w:eastAsia="Arial Narrow" w:hAnsi="Marianne"/>
          <w:i/>
        </w:rPr>
        <w:t xml:space="preserve">). </w:t>
      </w:r>
    </w:p>
    <w:p w14:paraId="413E54FF" w14:textId="77777777" w:rsidR="00161294" w:rsidRDefault="00161294" w:rsidP="00161294">
      <w:pPr>
        <w:spacing w:before="18" w:line="264" w:lineRule="exact"/>
        <w:jc w:val="both"/>
        <w:textAlignment w:val="baseline"/>
        <w:rPr>
          <w:rFonts w:ascii="Marianne" w:eastAsia="Arial Narrow" w:hAnsi="Marianne"/>
          <w:i/>
          <w:color w:val="000000"/>
          <w:lang w:val="fr-FR"/>
        </w:rPr>
      </w:pPr>
    </w:p>
    <w:p w14:paraId="0F4F918F" w14:textId="77777777" w:rsidR="00161294" w:rsidRDefault="00161294" w:rsidP="00161294">
      <w:pPr>
        <w:spacing w:before="18" w:line="264" w:lineRule="exact"/>
        <w:jc w:val="both"/>
        <w:textAlignment w:val="baseline"/>
        <w:rPr>
          <w:rFonts w:ascii="Marianne" w:eastAsia="Arial Narrow" w:hAnsi="Marianne"/>
          <w:color w:val="000000"/>
          <w:lang w:val="fr-FR"/>
        </w:rPr>
      </w:pPr>
      <w:r w:rsidRPr="00702AA7">
        <w:rPr>
          <w:rFonts w:ascii="Marianne" w:eastAsia="Arial Narrow" w:hAnsi="Marianne"/>
          <w:color w:val="000000"/>
          <w:spacing w:val="-1"/>
          <w:lang w:val="fr-FR"/>
        </w:rPr>
        <w:t xml:space="preserve">Sur la base des </w:t>
      </w:r>
      <w:r w:rsidRPr="00BB17C3">
        <w:rPr>
          <w:rFonts w:ascii="Marianne" w:eastAsia="Arial Narrow" w:hAnsi="Marianne"/>
          <w:color w:val="000000"/>
          <w:spacing w:val="-1"/>
          <w:lang w:val="fr-FR"/>
        </w:rPr>
        <w:t xml:space="preserve">objectifs figurant au titre I de la convention de délégation de compétence, il est prévu, pour l'année </w:t>
      </w:r>
      <w:r w:rsidRPr="00BB17C3">
        <w:rPr>
          <w:rFonts w:ascii="Marianne" w:eastAsia="Arial Narrow" w:hAnsi="Marianne"/>
          <w:color w:val="000000"/>
          <w:lang w:val="fr-FR"/>
        </w:rPr>
        <w:t xml:space="preserve"> ... (</w:t>
      </w:r>
      <w:r w:rsidRPr="00BB17C3">
        <w:rPr>
          <w:rFonts w:ascii="Marianne" w:eastAsia="Arial Narrow" w:hAnsi="Marianne"/>
          <w:i/>
          <w:color w:val="000000"/>
          <w:lang w:val="fr-FR"/>
        </w:rPr>
        <w:t>année de signature de l'avenant</w:t>
      </w:r>
      <w:r w:rsidRPr="00BB17C3">
        <w:rPr>
          <w:rFonts w:ascii="Marianne" w:eastAsia="Arial Narrow" w:hAnsi="Marianne"/>
          <w:color w:val="000000"/>
          <w:lang w:val="fr-FR"/>
        </w:rPr>
        <w:t>), la réhabilitation d’environ ... logements privés en tenant compte des orientations</w:t>
      </w:r>
      <w:r w:rsidRPr="00702AA7">
        <w:rPr>
          <w:rFonts w:ascii="Marianne" w:eastAsia="Arial Narrow" w:hAnsi="Marianne"/>
          <w:color w:val="000000"/>
          <w:lang w:val="fr-FR"/>
        </w:rPr>
        <w:t xml:space="preserve"> et des objectifs de l’Agence nationale de l’habitat et conformément à son régime des aides, ainsi répartis par type de bénéficiaire :</w:t>
      </w:r>
    </w:p>
    <w:p w14:paraId="782A2FE6" w14:textId="77777777" w:rsidR="00CF59CC" w:rsidRPr="00702AA7" w:rsidRDefault="00CF59CC" w:rsidP="00161294">
      <w:pPr>
        <w:spacing w:before="18" w:line="264" w:lineRule="exact"/>
        <w:jc w:val="both"/>
        <w:textAlignment w:val="baseline"/>
        <w:rPr>
          <w:rFonts w:ascii="Marianne" w:eastAsia="Arial Narrow" w:hAnsi="Marianne"/>
          <w:color w:val="000000"/>
          <w:lang w:val="fr-FR"/>
        </w:rPr>
      </w:pPr>
    </w:p>
    <w:p w14:paraId="7A8FC308" w14:textId="77777777" w:rsidR="00161294" w:rsidRPr="00702AA7" w:rsidRDefault="00161294" w:rsidP="00161294">
      <w:pPr>
        <w:numPr>
          <w:ilvl w:val="0"/>
          <w:numId w:val="1"/>
        </w:numPr>
        <w:tabs>
          <w:tab w:val="clear" w:pos="792"/>
          <w:tab w:val="left" w:pos="1152"/>
        </w:tabs>
        <w:spacing w:line="264" w:lineRule="exact"/>
        <w:ind w:left="360"/>
        <w:jc w:val="both"/>
        <w:textAlignment w:val="baseline"/>
        <w:rPr>
          <w:rFonts w:ascii="Marianne" w:eastAsia="Arial Narrow" w:hAnsi="Marianne"/>
          <w:color w:val="000000"/>
          <w:lang w:val="fr-FR"/>
        </w:rPr>
      </w:pPr>
      <w:r w:rsidRPr="00702AA7">
        <w:rPr>
          <w:rFonts w:ascii="Marianne" w:eastAsia="Arial Narrow" w:hAnsi="Marianne"/>
          <w:color w:val="000000"/>
          <w:lang w:val="fr-FR"/>
        </w:rPr>
        <w:t>logements de propriétaires occupants,</w:t>
      </w:r>
    </w:p>
    <w:p w14:paraId="783A10ED" w14:textId="77777777" w:rsidR="00161294" w:rsidRPr="00702AA7" w:rsidRDefault="00161294" w:rsidP="00161294">
      <w:pPr>
        <w:numPr>
          <w:ilvl w:val="0"/>
          <w:numId w:val="1"/>
        </w:numPr>
        <w:tabs>
          <w:tab w:val="clear" w:pos="792"/>
          <w:tab w:val="left" w:pos="1152"/>
        </w:tabs>
        <w:spacing w:line="264" w:lineRule="exact"/>
        <w:ind w:left="360"/>
        <w:jc w:val="both"/>
        <w:textAlignment w:val="baseline"/>
        <w:rPr>
          <w:rFonts w:ascii="Marianne" w:eastAsia="Arial Narrow" w:hAnsi="Marianne"/>
          <w:color w:val="000000"/>
          <w:lang w:val="fr-FR"/>
        </w:rPr>
      </w:pPr>
      <w:r w:rsidRPr="00702AA7">
        <w:rPr>
          <w:rFonts w:ascii="Marianne" w:eastAsia="Arial Narrow" w:hAnsi="Marianne"/>
          <w:color w:val="000000"/>
          <w:lang w:val="fr-FR"/>
        </w:rPr>
        <w:t>logements de propriétaires bailleurs,</w:t>
      </w:r>
    </w:p>
    <w:p w14:paraId="66A83A39" w14:textId="77777777" w:rsidR="00161294" w:rsidRPr="00702AA7" w:rsidRDefault="00161294" w:rsidP="00161294">
      <w:pPr>
        <w:numPr>
          <w:ilvl w:val="0"/>
          <w:numId w:val="1"/>
        </w:numPr>
        <w:tabs>
          <w:tab w:val="clear" w:pos="792"/>
          <w:tab w:val="left" w:pos="1152"/>
        </w:tabs>
        <w:spacing w:line="264" w:lineRule="exact"/>
        <w:ind w:left="360"/>
        <w:jc w:val="both"/>
        <w:textAlignment w:val="baseline"/>
        <w:rPr>
          <w:rFonts w:ascii="Marianne" w:eastAsia="Arial Narrow" w:hAnsi="Marianne"/>
          <w:color w:val="000000"/>
          <w:lang w:val="fr-FR"/>
        </w:rPr>
      </w:pPr>
      <w:r w:rsidRPr="00702AA7">
        <w:rPr>
          <w:rFonts w:ascii="Marianne" w:eastAsia="Arial Narrow" w:hAnsi="Marianne"/>
          <w:color w:val="000000"/>
          <w:lang w:val="fr-FR"/>
        </w:rPr>
        <w:t>logements ou lots traités dans le cadre d'aides aux syndicats de copropriétaires.</w:t>
      </w:r>
    </w:p>
    <w:p w14:paraId="5ECE8CB9" w14:textId="77777777" w:rsidR="00161294" w:rsidRPr="00702AA7" w:rsidRDefault="00161294" w:rsidP="00161294">
      <w:pPr>
        <w:spacing w:before="120" w:line="264"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L'intégralité des logements des propriétaires bailleurs aidés est conventionnée (sauf exceptions précisées dans le régime des aides de l’Anah).</w:t>
      </w:r>
    </w:p>
    <w:p w14:paraId="34F98440" w14:textId="77777777" w:rsidR="00161294" w:rsidRPr="00702AA7" w:rsidRDefault="00161294" w:rsidP="00161294">
      <w:pPr>
        <w:spacing w:before="264" w:line="264"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La mise à jour de la déclinaison annuelle des objectifs et la répartition par type d'intervention figure en annexe 1 (objectifs de réalisation de la convention et tableau de bord).</w:t>
      </w:r>
    </w:p>
    <w:p w14:paraId="63536C6E" w14:textId="77777777" w:rsidR="00161294" w:rsidRPr="00702AA7" w:rsidRDefault="00161294" w:rsidP="00161294">
      <w:pPr>
        <w:spacing w:before="548" w:line="246" w:lineRule="exact"/>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C - Modalités financières</w:t>
      </w:r>
    </w:p>
    <w:p w14:paraId="1273A85B" w14:textId="77777777" w:rsidR="00161294" w:rsidRPr="00702AA7" w:rsidRDefault="00161294" w:rsidP="00161294">
      <w:pPr>
        <w:numPr>
          <w:ilvl w:val="0"/>
          <w:numId w:val="2"/>
        </w:numPr>
        <w:spacing w:before="282" w:line="246" w:lineRule="exact"/>
        <w:ind w:left="0"/>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Montant des droits à engagement mis à disposition du délégataire par l’Anah</w:t>
      </w:r>
    </w:p>
    <w:p w14:paraId="7A0E7037" w14:textId="77777777" w:rsidR="00161294" w:rsidRPr="00702AA7" w:rsidRDefault="00161294" w:rsidP="00161294">
      <w:pPr>
        <w:spacing w:before="262" w:line="264" w:lineRule="exact"/>
        <w:jc w:val="both"/>
        <w:textAlignment w:val="baseline"/>
        <w:rPr>
          <w:rFonts w:ascii="Marianne" w:eastAsia="Arial Narrow" w:hAnsi="Marianne"/>
          <w:color w:val="000000"/>
          <w:spacing w:val="-9"/>
          <w:lang w:val="fr-FR"/>
        </w:rPr>
      </w:pPr>
      <w:r w:rsidRPr="00702AA7">
        <w:rPr>
          <w:rFonts w:ascii="Marianne" w:eastAsia="Arial Narrow" w:hAnsi="Marianne"/>
          <w:color w:val="000000"/>
          <w:spacing w:val="-1"/>
          <w:lang w:val="fr-FR"/>
        </w:rPr>
        <w:t>Pour l’année d’application de l’avenant, l'enveloppe des droits à engagement Anah destinée au parc privé est fixé à</w:t>
      </w:r>
      <w:r>
        <w:rPr>
          <w:rFonts w:ascii="Marianne" w:eastAsia="Arial Narrow" w:hAnsi="Marianne"/>
          <w:color w:val="000000"/>
          <w:spacing w:val="-9"/>
          <w:lang w:val="fr-FR"/>
        </w:rPr>
        <w:t xml:space="preserve"> ...</w:t>
      </w:r>
      <w:r w:rsidRPr="00702AA7">
        <w:rPr>
          <w:rFonts w:ascii="Marianne" w:eastAsia="Arial Narrow" w:hAnsi="Marianne"/>
          <w:color w:val="000000"/>
          <w:spacing w:val="-9"/>
          <w:lang w:val="fr-FR"/>
        </w:rPr>
        <w:tab/>
        <w:t>€.</w:t>
      </w:r>
    </w:p>
    <w:p w14:paraId="16F3E0EC" w14:textId="77777777" w:rsidR="00161294" w:rsidRPr="00702AA7" w:rsidRDefault="00161294" w:rsidP="00161294">
      <w:pPr>
        <w:numPr>
          <w:ilvl w:val="0"/>
          <w:numId w:val="2"/>
        </w:numPr>
        <w:spacing w:before="490" w:line="264" w:lineRule="exact"/>
        <w:ind w:left="0"/>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Aides propres du délégataire </w:t>
      </w:r>
      <w:r w:rsidRPr="00702AA7">
        <w:rPr>
          <w:rFonts w:ascii="Marianne" w:eastAsia="Arial Narrow" w:hAnsi="Marianne"/>
          <w:i/>
          <w:color w:val="000000"/>
          <w:lang w:val="fr-FR"/>
        </w:rPr>
        <w:t>(supprimer l'article si le délégataire ne consacre pas de crédits à l'habitat privé)</w:t>
      </w:r>
    </w:p>
    <w:p w14:paraId="76B0A61D" w14:textId="77777777" w:rsidR="00CF59CC" w:rsidRDefault="00161294" w:rsidP="00CF59CC">
      <w:pPr>
        <w:spacing w:before="264" w:line="264" w:lineRule="exact"/>
        <w:jc w:val="both"/>
        <w:textAlignment w:val="baseline"/>
        <w:rPr>
          <w:rFonts w:ascii="Marianne" w:eastAsia="Arial Narrow" w:hAnsi="Marianne"/>
          <w:color w:val="000000"/>
          <w:lang w:val="fr-FR"/>
        </w:rPr>
      </w:pPr>
      <w:r w:rsidRPr="00702AA7">
        <w:rPr>
          <w:rFonts w:ascii="Marianne" w:eastAsia="Arial Narrow" w:hAnsi="Marianne"/>
          <w:color w:val="000000"/>
          <w:spacing w:val="1"/>
          <w:lang w:val="fr-FR"/>
        </w:rPr>
        <w:t>Pour l’année d’application du présent avenant, le montant des crédits que le délégataire affecte sur son budget</w:t>
      </w:r>
      <w:r>
        <w:rPr>
          <w:rFonts w:ascii="Marianne" w:eastAsia="Arial Narrow" w:hAnsi="Marianne"/>
          <w:color w:val="000000"/>
          <w:spacing w:val="1"/>
          <w:lang w:val="fr-FR"/>
        </w:rPr>
        <w:t xml:space="preserve"> </w:t>
      </w:r>
      <w:r w:rsidRPr="00702AA7">
        <w:rPr>
          <w:rFonts w:ascii="Marianne" w:eastAsia="Arial Narrow" w:hAnsi="Marianne"/>
          <w:color w:val="000000"/>
          <w:lang w:val="fr-FR"/>
        </w:rPr>
        <w:t xml:space="preserve">propre à l'habitat privé s'élève à </w:t>
      </w:r>
      <w:r>
        <w:rPr>
          <w:rFonts w:ascii="Marianne" w:eastAsia="Arial Narrow" w:hAnsi="Marianne"/>
          <w:color w:val="000000"/>
          <w:lang w:val="fr-FR"/>
        </w:rPr>
        <w:t>...</w:t>
      </w:r>
      <w:r w:rsidRPr="00702AA7">
        <w:rPr>
          <w:rFonts w:ascii="Marianne" w:eastAsia="Arial Narrow" w:hAnsi="Marianne"/>
          <w:color w:val="000000"/>
          <w:lang w:val="fr-FR"/>
        </w:rPr>
        <w:t>€.</w:t>
      </w:r>
    </w:p>
    <w:p w14:paraId="5A5767E4" w14:textId="0135A763" w:rsidR="00CF59CC" w:rsidRDefault="00161294" w:rsidP="00CF59CC">
      <w:pPr>
        <w:spacing w:before="264" w:line="264" w:lineRule="exact"/>
        <w:jc w:val="both"/>
        <w:textAlignment w:val="baseline"/>
        <w:rPr>
          <w:rFonts w:ascii="Marianne" w:eastAsia="Arial Narrow" w:hAnsi="Marianne"/>
          <w:color w:val="000000"/>
          <w:lang w:val="fr-FR"/>
        </w:rPr>
      </w:pPr>
      <w:r w:rsidRPr="00702AA7">
        <w:rPr>
          <w:rFonts w:ascii="Marianne" w:eastAsia="Arial Narrow" w:hAnsi="Marianne"/>
          <w:b/>
          <w:color w:val="000000"/>
          <w:spacing w:val="-4"/>
          <w:lang w:val="fr-FR"/>
        </w:rPr>
        <w:t xml:space="preserve">D - Modifications apportées en </w:t>
      </w:r>
      <w:r w:rsidR="002C1DC7">
        <w:rPr>
          <w:rFonts w:ascii="Marianne" w:eastAsia="Arial Narrow" w:hAnsi="Marianne"/>
          <w:b/>
          <w:color w:val="00B0F0"/>
          <w:spacing w:val="-4"/>
          <w:lang w:val="fr-FR"/>
        </w:rPr>
        <w:t>2026</w:t>
      </w:r>
      <w:r w:rsidRPr="00161294">
        <w:rPr>
          <w:rFonts w:ascii="Marianne" w:eastAsia="Arial Narrow" w:hAnsi="Marianne"/>
          <w:b/>
          <w:spacing w:val="-4"/>
          <w:lang w:val="fr-FR"/>
        </w:rPr>
        <w:t xml:space="preserve"> </w:t>
      </w:r>
      <w:r w:rsidRPr="00702AA7">
        <w:rPr>
          <w:rFonts w:ascii="Marianne" w:eastAsia="Arial Narrow" w:hAnsi="Marianne"/>
          <w:b/>
          <w:color w:val="000000"/>
          <w:spacing w:val="-4"/>
          <w:lang w:val="fr-FR"/>
        </w:rPr>
        <w:t>à la convention de gestion</w:t>
      </w:r>
    </w:p>
    <w:p w14:paraId="748BFA68" w14:textId="66398133" w:rsidR="00161294" w:rsidRPr="00CF59CC" w:rsidRDefault="00161294" w:rsidP="00CF59CC">
      <w:pPr>
        <w:spacing w:before="264" w:line="264" w:lineRule="exact"/>
        <w:jc w:val="both"/>
        <w:textAlignment w:val="baseline"/>
        <w:rPr>
          <w:rFonts w:ascii="Marianne" w:eastAsia="Arial Narrow" w:hAnsi="Marianne"/>
          <w:color w:val="000000"/>
          <w:lang w:val="fr-FR"/>
        </w:rPr>
      </w:pPr>
      <w:r w:rsidRPr="00702AA7">
        <w:rPr>
          <w:rFonts w:ascii="Marianne" w:eastAsia="Arial Narrow" w:hAnsi="Marianne"/>
          <w:i/>
          <w:color w:val="000000"/>
          <w:lang w:val="fr-FR"/>
        </w:rPr>
        <w:t>Les modifications ainsi introduites resteront valables les années suivantes et n’auront pas à figurer à nouveau dans les futurs avenants annuels.</w:t>
      </w:r>
    </w:p>
    <w:p w14:paraId="7F2EE410" w14:textId="325BD61E" w:rsidR="00803711" w:rsidRPr="0097352F" w:rsidRDefault="00161294" w:rsidP="00BB17C3">
      <w:pPr>
        <w:spacing w:before="266" w:line="264" w:lineRule="exact"/>
        <w:jc w:val="both"/>
        <w:textAlignment w:val="baseline"/>
        <w:rPr>
          <w:lang w:val="fr-FR"/>
        </w:rPr>
      </w:pPr>
      <w:r w:rsidRPr="00702AA7">
        <w:rPr>
          <w:rFonts w:ascii="Marianne" w:eastAsia="Arial Narrow" w:hAnsi="Marianne"/>
          <w:color w:val="000000"/>
          <w:lang w:val="fr-FR"/>
        </w:rPr>
        <w:t>La convention de gestion, visée ci-dessus, est modifiée dans les conditions suivantes :</w:t>
      </w:r>
    </w:p>
    <w:p w14:paraId="1AF88417" w14:textId="03B3F8AC" w:rsidR="00CF59CC" w:rsidRDefault="002C1DC7" w:rsidP="00CF59CC">
      <w:pPr>
        <w:pStyle w:val="western"/>
        <w:rPr>
          <w:rFonts w:ascii="Marianne" w:eastAsia="Arial Narrow" w:hAnsi="Marianne"/>
        </w:rPr>
      </w:pPr>
      <w:r>
        <w:rPr>
          <w:rFonts w:ascii="Marianne" w:eastAsia="Arial Narrow" w:hAnsi="Marianne"/>
          <w:color w:val="auto"/>
          <w:sz w:val="22"/>
          <w:szCs w:val="22"/>
          <w:lang w:eastAsia="en-US"/>
        </w:rPr>
        <w:t>1</w:t>
      </w:r>
      <w:r w:rsidR="00161294">
        <w:rPr>
          <w:rFonts w:ascii="Marianne" w:eastAsia="Arial Narrow" w:hAnsi="Marianne"/>
        </w:rPr>
        <w:t xml:space="preserve">) </w:t>
      </w:r>
      <w:r w:rsidR="00161294" w:rsidRPr="00702AA7">
        <w:rPr>
          <w:rFonts w:ascii="Marianne" w:eastAsia="Arial Narrow" w:hAnsi="Marianne"/>
          <w:b/>
        </w:rPr>
        <w:t>L</w:t>
      </w:r>
      <w:r w:rsidR="00161294">
        <w:rPr>
          <w:rFonts w:ascii="Marianne" w:eastAsia="Arial Narrow" w:hAnsi="Marianne"/>
          <w:b/>
        </w:rPr>
        <w:t>’</w:t>
      </w:r>
      <w:r w:rsidR="00161294" w:rsidRPr="00702AA7">
        <w:rPr>
          <w:rFonts w:ascii="Marianne" w:eastAsia="Arial Narrow" w:hAnsi="Marianne"/>
          <w:b/>
        </w:rPr>
        <w:t xml:space="preserve">annexe 1 </w:t>
      </w:r>
      <w:r w:rsidR="00161294" w:rsidRPr="00702AA7">
        <w:rPr>
          <w:rFonts w:ascii="Marianne" w:eastAsia="Arial Narrow" w:hAnsi="Marianne"/>
        </w:rPr>
        <w:t>relative aux objectifs de réalisation de la convention est remplacée par</w:t>
      </w:r>
      <w:r w:rsidR="00161294">
        <w:rPr>
          <w:rFonts w:ascii="Marianne" w:eastAsia="Arial Narrow" w:hAnsi="Marianne"/>
        </w:rPr>
        <w:t xml:space="preserve"> </w:t>
      </w:r>
      <w:r w:rsidR="00161294" w:rsidRPr="00702AA7">
        <w:rPr>
          <w:rFonts w:ascii="Marianne" w:eastAsia="Arial Narrow" w:hAnsi="Marianne"/>
        </w:rPr>
        <w:t>l'annexe 1 [</w:t>
      </w:r>
      <w:r w:rsidR="00161294" w:rsidRPr="00702AA7">
        <w:rPr>
          <w:rFonts w:ascii="Marianne" w:eastAsia="Arial Narrow" w:hAnsi="Marianne"/>
          <w:i/>
        </w:rPr>
        <w:t>à compléter</w:t>
      </w:r>
      <w:r w:rsidR="00161294" w:rsidRPr="00702AA7">
        <w:rPr>
          <w:rFonts w:ascii="Marianne" w:eastAsia="Arial Narrow" w:hAnsi="Marianne"/>
        </w:rPr>
        <w:t>] jointe au présent avenant.</w:t>
      </w:r>
    </w:p>
    <w:p w14:paraId="5A369174" w14:textId="7AF4EE24" w:rsidR="00161294" w:rsidRPr="00ED1ACF" w:rsidRDefault="002C1DC7" w:rsidP="00CF59CC">
      <w:pPr>
        <w:pStyle w:val="western"/>
        <w:rPr>
          <w:rFonts w:ascii="Marianne" w:eastAsia="Arial Narrow" w:hAnsi="Marianne"/>
          <w:i/>
          <w:color w:val="auto"/>
          <w:sz w:val="22"/>
          <w:szCs w:val="22"/>
          <w:lang w:eastAsia="en-US"/>
        </w:rPr>
      </w:pPr>
      <w:r>
        <w:rPr>
          <w:rFonts w:ascii="Marianne" w:eastAsia="Arial Narrow" w:hAnsi="Marianne"/>
        </w:rPr>
        <w:t>2</w:t>
      </w:r>
      <w:r w:rsidR="00161294">
        <w:rPr>
          <w:rFonts w:ascii="Marianne" w:eastAsia="Arial Narrow" w:hAnsi="Marianne"/>
        </w:rPr>
        <w:t xml:space="preserve">) </w:t>
      </w:r>
      <w:r w:rsidR="00161294" w:rsidRPr="00ED1ACF">
        <w:rPr>
          <w:rFonts w:ascii="Marianne" w:eastAsia="Arial Narrow" w:hAnsi="Marianne"/>
          <w:color w:val="auto"/>
        </w:rPr>
        <w:t xml:space="preserve">Le tableau </w:t>
      </w:r>
      <w:r w:rsidR="000042A2" w:rsidRPr="00ED1ACF">
        <w:rPr>
          <w:rFonts w:ascii="Marianne" w:eastAsia="Arial Narrow" w:hAnsi="Marianne"/>
          <w:color w:val="auto"/>
        </w:rPr>
        <w:t>de</w:t>
      </w:r>
      <w:r w:rsidR="00161294" w:rsidRPr="00ED1ACF">
        <w:rPr>
          <w:rFonts w:ascii="Marianne" w:eastAsia="Arial Narrow" w:hAnsi="Marianne"/>
          <w:color w:val="auto"/>
        </w:rPr>
        <w:t xml:space="preserve"> </w:t>
      </w:r>
      <w:r w:rsidR="00161294" w:rsidRPr="00ED1ACF">
        <w:rPr>
          <w:rFonts w:ascii="Marianne" w:eastAsia="Arial Narrow" w:hAnsi="Marianne"/>
          <w:b/>
          <w:color w:val="auto"/>
        </w:rPr>
        <w:t>l’annexe 2</w:t>
      </w:r>
      <w:r w:rsidR="00161294" w:rsidRPr="00ED1ACF">
        <w:rPr>
          <w:rFonts w:ascii="Marianne" w:eastAsia="Arial Narrow" w:hAnsi="Marianne"/>
          <w:color w:val="auto"/>
        </w:rPr>
        <w:t xml:space="preserve"> est remplacé par l’annexe 2 jointe au présent avenant. </w:t>
      </w:r>
    </w:p>
    <w:p w14:paraId="7A76F5DD" w14:textId="77777777" w:rsidR="00161294" w:rsidRDefault="00161294" w:rsidP="00161294">
      <w:pPr>
        <w:tabs>
          <w:tab w:val="left" w:pos="288"/>
        </w:tabs>
        <w:spacing w:line="527" w:lineRule="exact"/>
        <w:ind w:left="936" w:right="2376"/>
        <w:jc w:val="both"/>
        <w:textAlignment w:val="baseline"/>
        <w:rPr>
          <w:rFonts w:ascii="Marianne" w:eastAsia="Arial Narrow" w:hAnsi="Marianne"/>
          <w:color w:val="000000"/>
          <w:lang w:val="fr-FR"/>
        </w:rPr>
      </w:pPr>
    </w:p>
    <w:p w14:paraId="40C3209D" w14:textId="77777777" w:rsidR="00161294" w:rsidRDefault="00161294" w:rsidP="00161294">
      <w:pPr>
        <w:tabs>
          <w:tab w:val="left" w:pos="288"/>
        </w:tabs>
        <w:spacing w:line="527" w:lineRule="exact"/>
        <w:ind w:left="936" w:right="2376"/>
        <w:jc w:val="both"/>
        <w:textAlignment w:val="baseline"/>
        <w:rPr>
          <w:rFonts w:ascii="Marianne" w:eastAsia="Arial Narrow" w:hAnsi="Marianne"/>
          <w:color w:val="000000"/>
          <w:lang w:val="fr-FR"/>
        </w:rPr>
      </w:pPr>
    </w:p>
    <w:p w14:paraId="18C6EE4B" w14:textId="77777777" w:rsidR="00161294" w:rsidRDefault="00161294" w:rsidP="00161294">
      <w:pPr>
        <w:tabs>
          <w:tab w:val="left" w:pos="288"/>
        </w:tabs>
        <w:spacing w:line="527" w:lineRule="exact"/>
        <w:ind w:left="936" w:right="2376"/>
        <w:jc w:val="both"/>
        <w:textAlignment w:val="baseline"/>
        <w:rPr>
          <w:rFonts w:ascii="Marianne" w:eastAsia="Arial Narrow" w:hAnsi="Marianne"/>
          <w:color w:val="000000"/>
          <w:lang w:val="fr-FR"/>
        </w:rPr>
      </w:pPr>
    </w:p>
    <w:p w14:paraId="22B0831F" w14:textId="77777777" w:rsidR="00161294" w:rsidRPr="00702AA7" w:rsidRDefault="00161294" w:rsidP="00161294">
      <w:pPr>
        <w:tabs>
          <w:tab w:val="left" w:pos="288"/>
        </w:tabs>
        <w:spacing w:line="527" w:lineRule="exact"/>
        <w:ind w:right="2376"/>
        <w:jc w:val="both"/>
        <w:textAlignment w:val="baseline"/>
        <w:rPr>
          <w:rFonts w:ascii="Marianne" w:eastAsia="Arial Narrow" w:hAnsi="Marianne"/>
          <w:b/>
          <w:color w:val="000000"/>
          <w:lang w:val="fr-FR"/>
        </w:rPr>
      </w:pPr>
      <w:r w:rsidRPr="00702AA7">
        <w:rPr>
          <w:rFonts w:ascii="Marianne" w:eastAsia="Arial Narrow" w:hAnsi="Marianne"/>
          <w:color w:val="000000"/>
          <w:lang w:val="fr-FR"/>
        </w:rPr>
        <w:t>Le</w:t>
      </w:r>
    </w:p>
    <w:p w14:paraId="68A307DD" w14:textId="77777777" w:rsidR="00161294" w:rsidRPr="00702AA7" w:rsidRDefault="00161294" w:rsidP="00161294">
      <w:pPr>
        <w:tabs>
          <w:tab w:val="right" w:pos="9432"/>
        </w:tabs>
        <w:spacing w:before="264" w:line="265"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 xml:space="preserve">Le </w:t>
      </w:r>
      <w:r>
        <w:rPr>
          <w:rFonts w:ascii="Marianne" w:eastAsia="Arial Narrow" w:hAnsi="Marianne"/>
          <w:color w:val="000000"/>
          <w:lang w:val="fr-FR"/>
        </w:rPr>
        <w:t>P</w:t>
      </w:r>
      <w:r w:rsidRPr="00702AA7">
        <w:rPr>
          <w:rFonts w:ascii="Marianne" w:eastAsia="Arial Narrow" w:hAnsi="Marianne"/>
          <w:color w:val="000000"/>
          <w:lang w:val="fr-FR"/>
        </w:rPr>
        <w:t>résident (du/de nom du délégataire)</w:t>
      </w:r>
      <w:r w:rsidRPr="00702AA7">
        <w:rPr>
          <w:rFonts w:ascii="Marianne" w:eastAsia="Arial Narrow" w:hAnsi="Marianne"/>
          <w:color w:val="000000"/>
          <w:lang w:val="fr-FR"/>
        </w:rPr>
        <w:tab/>
        <w:t xml:space="preserve">Le </w:t>
      </w:r>
      <w:r>
        <w:rPr>
          <w:rFonts w:ascii="Marianne" w:eastAsia="Arial Narrow" w:hAnsi="Marianne"/>
          <w:color w:val="000000"/>
          <w:lang w:val="fr-FR"/>
        </w:rPr>
        <w:t>D</w:t>
      </w:r>
      <w:r w:rsidRPr="00702AA7">
        <w:rPr>
          <w:rFonts w:ascii="Marianne" w:eastAsia="Arial Narrow" w:hAnsi="Marianne"/>
          <w:color w:val="000000"/>
          <w:lang w:val="fr-FR"/>
        </w:rPr>
        <w:t>élégué de l'agence dans</w:t>
      </w:r>
    </w:p>
    <w:p w14:paraId="51718DB0" w14:textId="77777777" w:rsidR="00161294" w:rsidRPr="00702AA7" w:rsidRDefault="00161294" w:rsidP="00161294">
      <w:pPr>
        <w:spacing w:line="263" w:lineRule="exact"/>
        <w:ind w:left="7056"/>
        <w:jc w:val="both"/>
        <w:textAlignment w:val="baseline"/>
        <w:rPr>
          <w:rFonts w:ascii="Marianne" w:eastAsia="Arial Narrow" w:hAnsi="Marianne"/>
          <w:color w:val="000000"/>
          <w:lang w:val="fr-FR"/>
        </w:rPr>
      </w:pPr>
      <w:r w:rsidRPr="00702AA7">
        <w:rPr>
          <w:rFonts w:ascii="Marianne" w:eastAsia="Arial Narrow" w:hAnsi="Marianne"/>
          <w:color w:val="000000"/>
          <w:lang w:val="fr-FR"/>
        </w:rPr>
        <w:t>le département</w:t>
      </w:r>
    </w:p>
    <w:p w14:paraId="0C558211" w14:textId="77777777" w:rsidR="00161294" w:rsidRPr="000F2C71" w:rsidRDefault="00161294" w:rsidP="00161294">
      <w:pPr>
        <w:jc w:val="both"/>
        <w:rPr>
          <w:rFonts w:ascii="Marianne" w:hAnsi="Marianne"/>
          <w:lang w:val="fr-FR"/>
        </w:rPr>
        <w:sectPr w:rsidR="00161294" w:rsidRPr="000F2C71">
          <w:footerReference w:type="default" r:id="rId10"/>
          <w:pgSz w:w="11909" w:h="16838"/>
          <w:pgMar w:top="1120" w:right="1136" w:bottom="1021" w:left="1127" w:header="720" w:footer="720" w:gutter="0"/>
          <w:cols w:space="720"/>
        </w:sectPr>
      </w:pPr>
    </w:p>
    <w:p w14:paraId="439DC4D0" w14:textId="7EE426DC" w:rsidR="00161294" w:rsidRDefault="00161294" w:rsidP="002C1DC7">
      <w:pPr>
        <w:pBdr>
          <w:top w:val="single" w:sz="2" w:space="2" w:color="000000"/>
          <w:left w:val="single" w:sz="2" w:space="0" w:color="000000"/>
          <w:bottom w:val="single" w:sz="2" w:space="0" w:color="000000"/>
          <w:right w:val="single" w:sz="2" w:space="0" w:color="000000"/>
        </w:pBdr>
        <w:spacing w:after="1081" w:line="250" w:lineRule="exact"/>
        <w:jc w:val="center"/>
        <w:textAlignment w:val="baseline"/>
        <w:rPr>
          <w:rFonts w:ascii="Marianne" w:hAnsi="Marianne"/>
          <w:lang w:val="fr-FR"/>
        </w:rPr>
      </w:pPr>
      <w:r>
        <w:rPr>
          <w:rFonts w:ascii="Marianne" w:hAnsi="Marianne"/>
          <w:noProof/>
          <w:lang w:val="fr-FR" w:eastAsia="fr-FR"/>
        </w:rPr>
        <w:lastRenderedPageBreak/>
        <mc:AlternateContent>
          <mc:Choice Requires="wps">
            <w:drawing>
              <wp:anchor distT="0" distB="0" distL="0" distR="0" simplePos="0" relativeHeight="251666432" behindDoc="1" locked="0" layoutInCell="1" allowOverlap="1" wp14:anchorId="5FEC8111" wp14:editId="0F204E68">
                <wp:simplePos x="0" y="0"/>
                <wp:positionH relativeFrom="page">
                  <wp:posOffset>575945</wp:posOffset>
                </wp:positionH>
                <wp:positionV relativeFrom="page">
                  <wp:posOffset>6939280</wp:posOffset>
                </wp:positionV>
                <wp:extent cx="9601200" cy="150495"/>
                <wp:effectExtent l="0" t="0" r="0" b="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66A" w14:textId="77447AE7" w:rsidR="00161294" w:rsidRDefault="00161294" w:rsidP="00161294">
                            <w:pPr>
                              <w:tabs>
                                <w:tab w:val="left" w:pos="14040"/>
                              </w:tabs>
                              <w:spacing w:before="1" w:line="231" w:lineRule="exact"/>
                              <w:textAlignment w:val="baseline"/>
                              <w:rPr>
                                <w:rFonts w:ascii="Arial Narrow" w:eastAsia="Arial Narrow" w:hAnsi="Arial Narrow"/>
                                <w:color w:val="000000"/>
                                <w:sz w:val="20"/>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C8111" id="Zone de texte 5" o:spid="_x0000_s1028" type="#_x0000_t202" style="position:absolute;left:0;text-align:left;margin-left:45.35pt;margin-top:546.4pt;width:756pt;height:11.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" filled="f" stroked="f">
                <v:textbox inset="0,0,0,0">
                  <w:txbxContent>
                    <w:p w14:paraId="7C2F266A" w14:textId="77447AE7" w:rsidR="00161294" w:rsidRDefault="00161294" w:rsidP="00161294">
                      <w:pPr>
                        <w:tabs>
                          <w:tab w:val="left" w:pos="14040"/>
                        </w:tabs>
                        <w:spacing w:before="1" w:line="231" w:lineRule="exact"/>
                        <w:textAlignment w:val="baseline"/>
                        <w:rPr>
                          <w:rFonts w:ascii="Arial Narrow" w:eastAsia="Arial Narrow" w:hAnsi="Arial Narrow"/>
                          <w:color w:val="000000"/>
                          <w:sz w:val="20"/>
                          <w:lang w:val="fr-FR"/>
                        </w:rPr>
                      </w:pPr>
                    </w:p>
                  </w:txbxContent>
                </v:textbox>
                <w10:wrap type="square" anchorx="page" anchory="page"/>
              </v:shape>
            </w:pict>
          </mc:Fallback>
        </mc:AlternateContent>
      </w:r>
      <w:r w:rsidRPr="00702AA7">
        <w:rPr>
          <w:rFonts w:ascii="Marianne" w:eastAsia="Arial Narrow" w:hAnsi="Marianne"/>
          <w:b/>
          <w:color w:val="000000"/>
          <w:lang w:val="fr-FR"/>
        </w:rPr>
        <w:t xml:space="preserve">ANNEXE </w:t>
      </w:r>
      <w:r w:rsidR="003A5EBF">
        <w:rPr>
          <w:rFonts w:ascii="Marianne" w:eastAsia="Arial Narrow" w:hAnsi="Marianne"/>
          <w:b/>
          <w:color w:val="000000"/>
          <w:lang w:val="fr-FR"/>
        </w:rPr>
        <w:t xml:space="preserve">n° </w:t>
      </w:r>
      <w:r w:rsidRPr="00702AA7">
        <w:rPr>
          <w:rFonts w:ascii="Marianne" w:eastAsia="Arial Narrow" w:hAnsi="Marianne"/>
          <w:b/>
          <w:color w:val="000000"/>
          <w:lang w:val="fr-FR"/>
        </w:rPr>
        <w:t>1</w:t>
      </w:r>
      <w:r w:rsidR="003A5EBF">
        <w:rPr>
          <w:rFonts w:ascii="Courier New" w:eastAsia="Arial Narrow" w:hAnsi="Courier New" w:cs="Courier New"/>
          <w:b/>
          <w:color w:val="000000"/>
          <w:lang w:val="fr-FR"/>
        </w:rPr>
        <w:t> </w:t>
      </w:r>
      <w:r w:rsidR="003A5EBF">
        <w:rPr>
          <w:rFonts w:ascii="Marianne" w:eastAsia="Arial Narrow" w:hAnsi="Marianne"/>
          <w:b/>
          <w:color w:val="000000"/>
          <w:lang w:val="fr-FR"/>
        </w:rPr>
        <w:t xml:space="preserve">: </w:t>
      </w:r>
      <w:r w:rsidRPr="00702AA7">
        <w:rPr>
          <w:rFonts w:ascii="Marianne" w:eastAsia="Arial Narrow" w:hAnsi="Marianne"/>
          <w:b/>
          <w:color w:val="000000"/>
          <w:lang w:val="fr-FR"/>
        </w:rPr>
        <w:t>Objectifs de réalisation de la convention et tableau de bord</w:t>
      </w:r>
    </w:p>
    <w:tbl>
      <w:tblPr>
        <w:tblW w:w="0" w:type="auto"/>
        <w:tblInd w:w="25" w:type="dxa"/>
        <w:tblLayout w:type="fixed"/>
        <w:tblCellMar>
          <w:top w:w="15" w:type="dxa"/>
          <w:left w:w="15" w:type="dxa"/>
          <w:right w:w="15" w:type="dxa"/>
        </w:tblCellMar>
        <w:tblLook w:val="0000" w:firstRow="0" w:lastRow="0" w:firstColumn="0" w:lastColumn="0" w:noHBand="0" w:noVBand="0"/>
      </w:tblPr>
      <w:tblGrid>
        <w:gridCol w:w="4033"/>
        <w:gridCol w:w="712"/>
        <w:gridCol w:w="766"/>
        <w:gridCol w:w="691"/>
        <w:gridCol w:w="788"/>
        <w:gridCol w:w="712"/>
        <w:gridCol w:w="853"/>
        <w:gridCol w:w="711"/>
        <w:gridCol w:w="831"/>
        <w:gridCol w:w="732"/>
        <w:gridCol w:w="809"/>
        <w:gridCol w:w="755"/>
        <w:gridCol w:w="864"/>
        <w:gridCol w:w="798"/>
        <w:gridCol w:w="946"/>
      </w:tblGrid>
      <w:tr w:rsidR="00E0711D" w:rsidRPr="00E0711D" w14:paraId="2586E187" w14:textId="77777777" w:rsidTr="00C52282">
        <w:trPr>
          <w:trHeight w:val="270"/>
        </w:trPr>
        <w:tc>
          <w:tcPr>
            <w:tcW w:w="4033" w:type="dxa"/>
            <w:shd w:val="clear" w:color="auto" w:fill="auto"/>
            <w:vAlign w:val="bottom"/>
          </w:tcPr>
          <w:p w14:paraId="7C0624B4" w14:textId="77777777" w:rsidR="00E0711D" w:rsidRPr="00E0711D" w:rsidRDefault="00E0711D" w:rsidP="00E0711D">
            <w:pPr>
              <w:suppressAutoHyphens/>
              <w:autoSpaceDN w:val="0"/>
              <w:snapToGrid w:val="0"/>
              <w:textAlignment w:val="baseline"/>
              <w:rPr>
                <w:rFonts w:ascii="Marianne" w:eastAsia="Arial Unicode MS" w:hAnsi="Marianne" w:cs="Arial"/>
                <w:kern w:val="3"/>
                <w:sz w:val="16"/>
                <w:szCs w:val="16"/>
                <w:lang w:val="fr-FR" w:eastAsia="zh-CN" w:bidi="hi-IN"/>
              </w:rPr>
            </w:pPr>
          </w:p>
        </w:tc>
        <w:tc>
          <w:tcPr>
            <w:tcW w:w="1478" w:type="dxa"/>
            <w:gridSpan w:val="2"/>
            <w:tcBorders>
              <w:top w:val="single" w:sz="8" w:space="0" w:color="000000"/>
              <w:left w:val="single" w:sz="8" w:space="0" w:color="000000"/>
              <w:bottom w:val="single" w:sz="8" w:space="0" w:color="000000"/>
            </w:tcBorders>
            <w:shd w:val="clear" w:color="auto" w:fill="auto"/>
            <w:vAlign w:val="bottom"/>
          </w:tcPr>
          <w:p w14:paraId="12BB18EA"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479" w:type="dxa"/>
            <w:gridSpan w:val="2"/>
            <w:tcBorders>
              <w:top w:val="single" w:sz="8" w:space="0" w:color="000000"/>
              <w:left w:val="single" w:sz="8" w:space="0" w:color="000000"/>
              <w:bottom w:val="single" w:sz="8" w:space="0" w:color="000000"/>
            </w:tcBorders>
            <w:shd w:val="clear" w:color="auto" w:fill="auto"/>
            <w:vAlign w:val="bottom"/>
          </w:tcPr>
          <w:p w14:paraId="2EB7754B"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565" w:type="dxa"/>
            <w:gridSpan w:val="2"/>
            <w:tcBorders>
              <w:top w:val="single" w:sz="8" w:space="0" w:color="000000"/>
              <w:left w:val="single" w:sz="8" w:space="0" w:color="000000"/>
              <w:bottom w:val="single" w:sz="8" w:space="0" w:color="000000"/>
            </w:tcBorders>
            <w:shd w:val="clear" w:color="auto" w:fill="auto"/>
            <w:vAlign w:val="bottom"/>
          </w:tcPr>
          <w:p w14:paraId="4F1B7F2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542" w:type="dxa"/>
            <w:gridSpan w:val="2"/>
            <w:tcBorders>
              <w:top w:val="single" w:sz="8" w:space="0" w:color="000000"/>
              <w:left w:val="single" w:sz="8" w:space="0" w:color="000000"/>
              <w:bottom w:val="single" w:sz="8" w:space="0" w:color="000000"/>
            </w:tcBorders>
            <w:shd w:val="clear" w:color="auto" w:fill="auto"/>
            <w:vAlign w:val="bottom"/>
          </w:tcPr>
          <w:p w14:paraId="6CE920BA"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541" w:type="dxa"/>
            <w:gridSpan w:val="2"/>
            <w:tcBorders>
              <w:top w:val="single" w:sz="8" w:space="0" w:color="000000"/>
              <w:left w:val="single" w:sz="8" w:space="0" w:color="000000"/>
              <w:bottom w:val="single" w:sz="8" w:space="0" w:color="000000"/>
            </w:tcBorders>
            <w:shd w:val="clear" w:color="auto" w:fill="auto"/>
            <w:vAlign w:val="bottom"/>
          </w:tcPr>
          <w:p w14:paraId="4699768E"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619" w:type="dxa"/>
            <w:gridSpan w:val="2"/>
            <w:tcBorders>
              <w:top w:val="single" w:sz="8" w:space="0" w:color="000000"/>
              <w:left w:val="single" w:sz="8" w:space="0" w:color="000000"/>
              <w:bottom w:val="single" w:sz="8" w:space="0" w:color="000000"/>
            </w:tcBorders>
            <w:shd w:val="clear" w:color="auto" w:fill="auto"/>
            <w:vAlign w:val="bottom"/>
          </w:tcPr>
          <w:p w14:paraId="08661083"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744"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4E942CC8"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w:t>
            </w:r>
          </w:p>
        </w:tc>
      </w:tr>
      <w:tr w:rsidR="00E0711D" w:rsidRPr="00E0711D" w14:paraId="5D7F59DB" w14:textId="77777777" w:rsidTr="00C52282">
        <w:trPr>
          <w:trHeight w:val="270"/>
        </w:trPr>
        <w:tc>
          <w:tcPr>
            <w:tcW w:w="4033" w:type="dxa"/>
            <w:shd w:val="clear" w:color="auto" w:fill="auto"/>
            <w:vAlign w:val="bottom"/>
          </w:tcPr>
          <w:p w14:paraId="4286CEF6" w14:textId="77777777" w:rsidR="00E0711D" w:rsidRPr="00E0711D" w:rsidRDefault="00E0711D" w:rsidP="00E0711D">
            <w:pPr>
              <w:suppressAutoHyphens/>
              <w:autoSpaceDN w:val="0"/>
              <w:snapToGrid w:val="0"/>
              <w:textAlignment w:val="baseline"/>
              <w:rPr>
                <w:rFonts w:ascii="Marianne" w:eastAsia="Arial Unicode MS" w:hAnsi="Marianne" w:cs="Arial"/>
                <w:kern w:val="3"/>
                <w:sz w:val="16"/>
                <w:szCs w:val="16"/>
                <w:lang w:val="fr-FR" w:eastAsia="zh-CN" w:bidi="hi-IN"/>
              </w:rPr>
            </w:pPr>
          </w:p>
        </w:tc>
        <w:tc>
          <w:tcPr>
            <w:tcW w:w="712" w:type="dxa"/>
            <w:tcBorders>
              <w:left w:val="single" w:sz="8" w:space="0" w:color="000000"/>
              <w:bottom w:val="single" w:sz="8" w:space="0" w:color="000000"/>
            </w:tcBorders>
            <w:shd w:val="clear" w:color="auto" w:fill="auto"/>
            <w:vAlign w:val="bottom"/>
          </w:tcPr>
          <w:p w14:paraId="48BE81D1"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766" w:type="dxa"/>
            <w:tcBorders>
              <w:left w:val="single" w:sz="8" w:space="0" w:color="000000"/>
              <w:bottom w:val="single" w:sz="8" w:space="0" w:color="000000"/>
            </w:tcBorders>
            <w:shd w:val="clear" w:color="auto" w:fill="auto"/>
            <w:vAlign w:val="bottom"/>
          </w:tcPr>
          <w:p w14:paraId="4F870F95"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691" w:type="dxa"/>
            <w:tcBorders>
              <w:left w:val="single" w:sz="8" w:space="0" w:color="000000"/>
              <w:bottom w:val="single" w:sz="8" w:space="0" w:color="000000"/>
            </w:tcBorders>
            <w:shd w:val="clear" w:color="auto" w:fill="auto"/>
            <w:vAlign w:val="bottom"/>
          </w:tcPr>
          <w:p w14:paraId="0B6DAD1C"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788" w:type="dxa"/>
            <w:tcBorders>
              <w:left w:val="single" w:sz="8" w:space="0" w:color="000000"/>
              <w:bottom w:val="single" w:sz="8" w:space="0" w:color="000000"/>
            </w:tcBorders>
            <w:shd w:val="clear" w:color="auto" w:fill="auto"/>
            <w:vAlign w:val="bottom"/>
          </w:tcPr>
          <w:p w14:paraId="0996C6D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12" w:type="dxa"/>
            <w:tcBorders>
              <w:left w:val="single" w:sz="8" w:space="0" w:color="000000"/>
              <w:bottom w:val="single" w:sz="8" w:space="0" w:color="000000"/>
            </w:tcBorders>
            <w:shd w:val="clear" w:color="auto" w:fill="auto"/>
            <w:vAlign w:val="bottom"/>
          </w:tcPr>
          <w:p w14:paraId="785609E0"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53" w:type="dxa"/>
            <w:tcBorders>
              <w:left w:val="single" w:sz="8" w:space="0" w:color="000000"/>
              <w:bottom w:val="single" w:sz="8" w:space="0" w:color="000000"/>
            </w:tcBorders>
            <w:shd w:val="clear" w:color="auto" w:fill="auto"/>
            <w:vAlign w:val="bottom"/>
          </w:tcPr>
          <w:p w14:paraId="17C5E14B"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11" w:type="dxa"/>
            <w:tcBorders>
              <w:left w:val="single" w:sz="8" w:space="0" w:color="000000"/>
              <w:bottom w:val="single" w:sz="8" w:space="0" w:color="000000"/>
            </w:tcBorders>
            <w:shd w:val="clear" w:color="auto" w:fill="auto"/>
            <w:vAlign w:val="bottom"/>
          </w:tcPr>
          <w:p w14:paraId="1D60CAF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31" w:type="dxa"/>
            <w:tcBorders>
              <w:left w:val="single" w:sz="8" w:space="0" w:color="000000"/>
              <w:bottom w:val="single" w:sz="8" w:space="0" w:color="000000"/>
            </w:tcBorders>
            <w:shd w:val="clear" w:color="auto" w:fill="auto"/>
            <w:vAlign w:val="bottom"/>
          </w:tcPr>
          <w:p w14:paraId="2556717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32" w:type="dxa"/>
            <w:tcBorders>
              <w:left w:val="single" w:sz="8" w:space="0" w:color="000000"/>
              <w:bottom w:val="single" w:sz="8" w:space="0" w:color="000000"/>
            </w:tcBorders>
            <w:shd w:val="clear" w:color="auto" w:fill="auto"/>
            <w:vAlign w:val="bottom"/>
          </w:tcPr>
          <w:p w14:paraId="004AD97E"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09" w:type="dxa"/>
            <w:tcBorders>
              <w:left w:val="single" w:sz="8" w:space="0" w:color="000000"/>
              <w:bottom w:val="single" w:sz="8" w:space="0" w:color="000000"/>
            </w:tcBorders>
            <w:shd w:val="clear" w:color="auto" w:fill="auto"/>
            <w:vAlign w:val="bottom"/>
          </w:tcPr>
          <w:p w14:paraId="5286574B"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55" w:type="dxa"/>
            <w:tcBorders>
              <w:left w:val="single" w:sz="8" w:space="0" w:color="000000"/>
              <w:bottom w:val="single" w:sz="8" w:space="0" w:color="000000"/>
            </w:tcBorders>
            <w:shd w:val="clear" w:color="auto" w:fill="auto"/>
            <w:vAlign w:val="bottom"/>
          </w:tcPr>
          <w:p w14:paraId="06CFABA6"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64" w:type="dxa"/>
            <w:tcBorders>
              <w:left w:val="single" w:sz="8" w:space="0" w:color="000000"/>
              <w:bottom w:val="single" w:sz="8" w:space="0" w:color="000000"/>
            </w:tcBorders>
            <w:shd w:val="clear" w:color="auto" w:fill="auto"/>
            <w:vAlign w:val="bottom"/>
          </w:tcPr>
          <w:p w14:paraId="67F8A12C"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98" w:type="dxa"/>
            <w:tcBorders>
              <w:left w:val="single" w:sz="8" w:space="0" w:color="000000"/>
              <w:bottom w:val="single" w:sz="8" w:space="0" w:color="000000"/>
            </w:tcBorders>
            <w:shd w:val="clear" w:color="auto" w:fill="auto"/>
            <w:vAlign w:val="bottom"/>
          </w:tcPr>
          <w:p w14:paraId="484BF2B8"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946" w:type="dxa"/>
            <w:tcBorders>
              <w:left w:val="single" w:sz="8" w:space="0" w:color="000000"/>
              <w:bottom w:val="single" w:sz="8" w:space="0" w:color="000000"/>
              <w:right w:val="single" w:sz="8" w:space="0" w:color="000000"/>
            </w:tcBorders>
            <w:shd w:val="clear" w:color="auto" w:fill="auto"/>
            <w:vAlign w:val="bottom"/>
          </w:tcPr>
          <w:p w14:paraId="24AB5F9A"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r>
      <w:tr w:rsidR="00E0711D" w:rsidRPr="000F0F00" w14:paraId="06109D79" w14:textId="77777777" w:rsidTr="00C52282">
        <w:trPr>
          <w:trHeight w:val="255"/>
        </w:trPr>
        <w:tc>
          <w:tcPr>
            <w:tcW w:w="4033" w:type="dxa"/>
            <w:tcBorders>
              <w:top w:val="single" w:sz="8" w:space="0" w:color="000000"/>
              <w:left w:val="single" w:sz="8" w:space="0" w:color="000000"/>
              <w:bottom w:val="single" w:sz="8" w:space="0" w:color="000000"/>
            </w:tcBorders>
            <w:shd w:val="clear" w:color="auto" w:fill="auto"/>
            <w:vAlign w:val="bottom"/>
          </w:tcPr>
          <w:p w14:paraId="79A70843"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PARC PRIVE</w:t>
            </w:r>
          </w:p>
          <w:p w14:paraId="17F4ED26" w14:textId="77777777" w:rsidR="00E0711D" w:rsidRPr="00F10697" w:rsidRDefault="00E0711D" w:rsidP="00E0711D">
            <w:pPr>
              <w:suppressAutoHyphens/>
              <w:autoSpaceDN w:val="0"/>
              <w:snapToGrid w:val="0"/>
              <w:textAlignment w:val="baseline"/>
              <w:rPr>
                <w:rFonts w:ascii="Marianne" w:eastAsia="SimSun" w:hAnsi="Marianne" w:cs="Arial"/>
                <w:b/>
                <w:bCs/>
                <w:kern w:val="3"/>
                <w:sz w:val="16"/>
                <w:szCs w:val="16"/>
                <w:lang w:val="fr-FR" w:eastAsia="zh-CN" w:bidi="hi-IN"/>
              </w:rPr>
            </w:pPr>
          </w:p>
          <w:p w14:paraId="2A3A998E"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Logements de propriétaires occupants</w:t>
            </w:r>
          </w:p>
          <w:p w14:paraId="2521B2C1" w14:textId="77777777" w:rsidR="00E0711D" w:rsidRPr="00F10697" w:rsidRDefault="00E0711D" w:rsidP="00E0711D">
            <w:pPr>
              <w:suppressAutoHyphens/>
              <w:autoSpaceDN w:val="0"/>
              <w:snapToGrid w:val="0"/>
              <w:textAlignment w:val="baseline"/>
              <w:rPr>
                <w:rFonts w:ascii="Marianne" w:eastAsia="SimSun" w:hAnsi="Marianne" w:cs="Arial"/>
                <w:b/>
                <w:bCs/>
                <w:kern w:val="3"/>
                <w:sz w:val="16"/>
                <w:szCs w:val="16"/>
                <w:lang w:val="fr-FR" w:eastAsia="zh-CN" w:bidi="hi-IN"/>
              </w:rPr>
            </w:pPr>
          </w:p>
          <w:p w14:paraId="18D36B9C" w14:textId="77777777" w:rsidR="00E0711D" w:rsidRPr="00F10697" w:rsidRDefault="00E0711D" w:rsidP="00E0711D">
            <w:pPr>
              <w:numPr>
                <w:ilvl w:val="0"/>
                <w:numId w:val="6"/>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Mangal"/>
                <w:kern w:val="3"/>
                <w:sz w:val="16"/>
                <w:szCs w:val="16"/>
                <w:lang w:val="fr-FR" w:eastAsia="zh-CN" w:bidi="hi-IN"/>
              </w:rPr>
              <w:t>dont logements indignes ou très dégradés</w:t>
            </w:r>
          </w:p>
          <w:p w14:paraId="01D3FCD1" w14:textId="77777777" w:rsidR="00E0711D" w:rsidRPr="00F10697" w:rsidRDefault="00E0711D" w:rsidP="00E0711D">
            <w:pPr>
              <w:numPr>
                <w:ilvl w:val="0"/>
                <w:numId w:val="7"/>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Mangal"/>
                <w:kern w:val="3"/>
                <w:sz w:val="16"/>
                <w:szCs w:val="16"/>
                <w:lang w:val="fr-FR" w:eastAsia="zh-CN" w:bidi="hi-IN"/>
              </w:rPr>
              <w:t xml:space="preserve">dont travaux  de rénovation énergétique visant à améliorer la performance globale du logement  </w:t>
            </w:r>
          </w:p>
          <w:p w14:paraId="3C9699CB" w14:textId="77777777" w:rsidR="00E0711D" w:rsidRPr="00F10697" w:rsidRDefault="00E0711D" w:rsidP="00E0711D">
            <w:pPr>
              <w:numPr>
                <w:ilvl w:val="0"/>
                <w:numId w:val="7"/>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Mangal"/>
                <w:kern w:val="3"/>
                <w:sz w:val="16"/>
                <w:szCs w:val="16"/>
                <w:lang w:val="fr-FR" w:eastAsia="zh-CN" w:bidi="hi-IN"/>
              </w:rPr>
              <w:t>dont aide pour l'autonomie de la personne</w:t>
            </w:r>
          </w:p>
          <w:p w14:paraId="7896DF9B" w14:textId="77777777" w:rsidR="00E0711D" w:rsidRPr="00F10697" w:rsidRDefault="00E0711D" w:rsidP="00E0711D">
            <w:pPr>
              <w:suppressAutoHyphens/>
              <w:autoSpaceDN w:val="0"/>
              <w:snapToGrid w:val="0"/>
              <w:ind w:left="720"/>
              <w:textAlignment w:val="baseline"/>
              <w:rPr>
                <w:rFonts w:ascii="Marianne" w:eastAsia="SimSun" w:hAnsi="Marianne" w:cs="Mangal"/>
                <w:kern w:val="3"/>
                <w:sz w:val="16"/>
                <w:szCs w:val="16"/>
                <w:lang w:val="fr-FR" w:eastAsia="zh-CN" w:bidi="hi-IN"/>
              </w:rPr>
            </w:pPr>
          </w:p>
          <w:p w14:paraId="4F0D2C80"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Logements de propriétaires bailleurs</w:t>
            </w:r>
          </w:p>
          <w:p w14:paraId="4771199E" w14:textId="77777777" w:rsidR="00E0711D" w:rsidRPr="00F10697" w:rsidRDefault="00E0711D" w:rsidP="00E0711D">
            <w:pPr>
              <w:suppressAutoHyphens/>
              <w:autoSpaceDN w:val="0"/>
              <w:snapToGrid w:val="0"/>
              <w:textAlignment w:val="baseline"/>
              <w:rPr>
                <w:rFonts w:ascii="Marianne" w:eastAsia="SimSun" w:hAnsi="Marianne" w:cs="Arial"/>
                <w:b/>
                <w:bCs/>
                <w:kern w:val="3"/>
                <w:sz w:val="16"/>
                <w:szCs w:val="16"/>
                <w:lang w:val="fr-FR" w:eastAsia="zh-CN" w:bidi="hi-IN"/>
              </w:rPr>
            </w:pPr>
          </w:p>
          <w:p w14:paraId="58F0AA8C"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Logements traités dans le cadre d'aides aux syndicats de copropriétaires de</w:t>
            </w:r>
            <w:r w:rsidRPr="00F10697">
              <w:rPr>
                <w:rFonts w:ascii="Courier New" w:eastAsia="SimSun" w:hAnsi="Courier New" w:cs="Courier New"/>
                <w:b/>
                <w:bCs/>
                <w:kern w:val="3"/>
                <w:sz w:val="16"/>
                <w:szCs w:val="16"/>
                <w:lang w:val="fr-FR" w:eastAsia="zh-CN" w:bidi="hi-IN"/>
              </w:rPr>
              <w:t> </w:t>
            </w:r>
            <w:r w:rsidRPr="00F10697">
              <w:rPr>
                <w:rFonts w:ascii="Marianne" w:eastAsia="SimSun" w:hAnsi="Marianne" w:cs="Arial"/>
                <w:b/>
                <w:bCs/>
                <w:kern w:val="3"/>
                <w:sz w:val="16"/>
                <w:szCs w:val="16"/>
                <w:lang w:val="fr-FR" w:eastAsia="zh-CN" w:bidi="hi-IN"/>
              </w:rPr>
              <w:t>:</w:t>
            </w:r>
          </w:p>
          <w:p w14:paraId="23CBA922"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 copropriétés en difficulté</w:t>
            </w:r>
          </w:p>
          <w:p w14:paraId="572442E2"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 copropriétés fragiles</w:t>
            </w:r>
          </w:p>
          <w:p w14:paraId="2526C786"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Logements traités dans le cadre d'aides aux syndicats de copropriétaires de copropriétés en état de carence</w:t>
            </w:r>
          </w:p>
          <w:p w14:paraId="5BC116FA"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199B509C"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66" w:type="dxa"/>
            <w:tcBorders>
              <w:top w:val="single" w:sz="8" w:space="0" w:color="000000"/>
              <w:left w:val="single" w:sz="4" w:space="0" w:color="000000"/>
              <w:bottom w:val="single" w:sz="8" w:space="0" w:color="000000"/>
            </w:tcBorders>
            <w:shd w:val="clear" w:color="auto" w:fill="C0C0C0"/>
            <w:vAlign w:val="bottom"/>
          </w:tcPr>
          <w:p w14:paraId="767037B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691" w:type="dxa"/>
            <w:tcBorders>
              <w:top w:val="single" w:sz="8" w:space="0" w:color="000000"/>
              <w:left w:val="single" w:sz="8" w:space="0" w:color="000000"/>
              <w:bottom w:val="single" w:sz="8" w:space="0" w:color="000000"/>
            </w:tcBorders>
            <w:shd w:val="clear" w:color="auto" w:fill="auto"/>
            <w:vAlign w:val="bottom"/>
          </w:tcPr>
          <w:p w14:paraId="4A15D5B9"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88" w:type="dxa"/>
            <w:tcBorders>
              <w:top w:val="single" w:sz="8" w:space="0" w:color="000000"/>
              <w:left w:val="single" w:sz="4" w:space="0" w:color="000000"/>
              <w:bottom w:val="single" w:sz="8" w:space="0" w:color="000000"/>
            </w:tcBorders>
            <w:shd w:val="clear" w:color="auto" w:fill="C0C0C0"/>
            <w:vAlign w:val="bottom"/>
          </w:tcPr>
          <w:p w14:paraId="42B4F23F"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32BE452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53" w:type="dxa"/>
            <w:tcBorders>
              <w:top w:val="single" w:sz="8" w:space="0" w:color="000000"/>
              <w:left w:val="single" w:sz="4" w:space="0" w:color="000000"/>
              <w:bottom w:val="single" w:sz="8" w:space="0" w:color="000000"/>
            </w:tcBorders>
            <w:shd w:val="clear" w:color="auto" w:fill="C0C0C0"/>
            <w:vAlign w:val="bottom"/>
          </w:tcPr>
          <w:p w14:paraId="486F18EB"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1" w:type="dxa"/>
            <w:tcBorders>
              <w:top w:val="single" w:sz="8" w:space="0" w:color="000000"/>
              <w:left w:val="single" w:sz="8" w:space="0" w:color="000000"/>
              <w:bottom w:val="single" w:sz="8" w:space="0" w:color="000000"/>
            </w:tcBorders>
            <w:shd w:val="clear" w:color="auto" w:fill="auto"/>
            <w:vAlign w:val="bottom"/>
          </w:tcPr>
          <w:p w14:paraId="691BDAF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31" w:type="dxa"/>
            <w:tcBorders>
              <w:top w:val="single" w:sz="8" w:space="0" w:color="000000"/>
              <w:left w:val="single" w:sz="4" w:space="0" w:color="000000"/>
              <w:bottom w:val="single" w:sz="8" w:space="0" w:color="000000"/>
            </w:tcBorders>
            <w:shd w:val="clear" w:color="auto" w:fill="C0C0C0"/>
            <w:vAlign w:val="bottom"/>
          </w:tcPr>
          <w:p w14:paraId="6CAC2FA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32" w:type="dxa"/>
            <w:tcBorders>
              <w:top w:val="single" w:sz="8" w:space="0" w:color="000000"/>
              <w:left w:val="single" w:sz="8" w:space="0" w:color="000000"/>
              <w:bottom w:val="single" w:sz="8" w:space="0" w:color="000000"/>
            </w:tcBorders>
            <w:shd w:val="clear" w:color="auto" w:fill="auto"/>
            <w:vAlign w:val="bottom"/>
          </w:tcPr>
          <w:p w14:paraId="24AC6E5D"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09" w:type="dxa"/>
            <w:tcBorders>
              <w:top w:val="single" w:sz="8" w:space="0" w:color="000000"/>
              <w:left w:val="single" w:sz="4" w:space="0" w:color="000000"/>
              <w:bottom w:val="single" w:sz="8" w:space="0" w:color="000000"/>
            </w:tcBorders>
            <w:shd w:val="clear" w:color="auto" w:fill="C0C0C0"/>
            <w:vAlign w:val="bottom"/>
          </w:tcPr>
          <w:p w14:paraId="061299B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55" w:type="dxa"/>
            <w:tcBorders>
              <w:top w:val="single" w:sz="8" w:space="0" w:color="000000"/>
              <w:left w:val="single" w:sz="8" w:space="0" w:color="000000"/>
              <w:bottom w:val="single" w:sz="8" w:space="0" w:color="000000"/>
            </w:tcBorders>
            <w:shd w:val="clear" w:color="auto" w:fill="auto"/>
            <w:vAlign w:val="bottom"/>
          </w:tcPr>
          <w:p w14:paraId="129FB03D"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64" w:type="dxa"/>
            <w:tcBorders>
              <w:top w:val="single" w:sz="8" w:space="0" w:color="000000"/>
              <w:left w:val="single" w:sz="4" w:space="0" w:color="000000"/>
              <w:bottom w:val="single" w:sz="8" w:space="0" w:color="000000"/>
            </w:tcBorders>
            <w:shd w:val="clear" w:color="auto" w:fill="C0C0C0"/>
            <w:vAlign w:val="bottom"/>
          </w:tcPr>
          <w:p w14:paraId="1338D4D4"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98" w:type="dxa"/>
            <w:tcBorders>
              <w:top w:val="single" w:sz="8" w:space="0" w:color="000000"/>
              <w:left w:val="single" w:sz="8" w:space="0" w:color="000000"/>
              <w:bottom w:val="single" w:sz="8" w:space="0" w:color="000000"/>
            </w:tcBorders>
            <w:shd w:val="clear" w:color="auto" w:fill="auto"/>
            <w:vAlign w:val="bottom"/>
          </w:tcPr>
          <w:p w14:paraId="06497321"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4AD26F9C"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r>
      <w:tr w:rsidR="00E0711D" w:rsidRPr="000F0F00" w14:paraId="6B79DC8C" w14:textId="77777777" w:rsidTr="00C52282">
        <w:trPr>
          <w:trHeight w:val="255"/>
        </w:trPr>
        <w:tc>
          <w:tcPr>
            <w:tcW w:w="4033" w:type="dxa"/>
            <w:tcBorders>
              <w:left w:val="single" w:sz="8" w:space="0" w:color="000000"/>
              <w:bottom w:val="single" w:sz="8" w:space="0" w:color="000000"/>
            </w:tcBorders>
            <w:shd w:val="clear" w:color="auto" w:fill="auto"/>
            <w:vAlign w:val="bottom"/>
          </w:tcPr>
          <w:p w14:paraId="4675F0B7" w14:textId="77777777" w:rsidR="00E0711D" w:rsidRPr="00F10697"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b/>
                <w:bCs/>
                <w:kern w:val="3"/>
                <w:sz w:val="16"/>
                <w:szCs w:val="16"/>
                <w:lang w:val="fr-FR" w:eastAsia="zh-CN" w:bidi="hi-IN"/>
              </w:rPr>
              <w:t>Total des logements ayant bénéficié d’une aide en faveur de la rénovation énergétique</w:t>
            </w:r>
          </w:p>
          <w:p w14:paraId="35A07A71" w14:textId="77777777" w:rsidR="00E0711D" w:rsidRPr="00F10697" w:rsidRDefault="00E0711D" w:rsidP="00E0711D">
            <w:pPr>
              <w:numPr>
                <w:ilvl w:val="0"/>
                <w:numId w:val="8"/>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kern w:val="3"/>
                <w:sz w:val="16"/>
                <w:szCs w:val="16"/>
                <w:lang w:val="fr-FR" w:eastAsia="zh-CN" w:bidi="hi-IN"/>
              </w:rPr>
              <w:t xml:space="preserve">dont PO (MPR Parcours accompagné) </w:t>
            </w:r>
          </w:p>
          <w:p w14:paraId="68861259" w14:textId="77777777" w:rsidR="00E0711D" w:rsidRPr="00F10697" w:rsidRDefault="00E0711D" w:rsidP="00E0711D">
            <w:pPr>
              <w:numPr>
                <w:ilvl w:val="0"/>
                <w:numId w:val="8"/>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kern w:val="3"/>
                <w:sz w:val="16"/>
                <w:szCs w:val="16"/>
                <w:lang w:val="fr-FR" w:eastAsia="zh-CN" w:bidi="hi-IN"/>
              </w:rPr>
              <w:t>dont SDC (MPR Copropriété)</w:t>
            </w:r>
          </w:p>
          <w:p w14:paraId="7A7ABD3D" w14:textId="5F33A7D1" w:rsidR="00E0711D" w:rsidRPr="00F10697" w:rsidRDefault="00E0711D" w:rsidP="002C1DC7">
            <w:pPr>
              <w:numPr>
                <w:ilvl w:val="0"/>
                <w:numId w:val="8"/>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F10697">
              <w:rPr>
                <w:rFonts w:ascii="Marianne" w:eastAsia="SimSun" w:hAnsi="Marianne" w:cs="Arial"/>
                <w:kern w:val="3"/>
                <w:sz w:val="16"/>
                <w:szCs w:val="16"/>
                <w:lang w:val="fr-FR" w:eastAsia="zh-CN" w:bidi="hi-IN"/>
              </w:rPr>
              <w:t xml:space="preserve">dont PB </w:t>
            </w:r>
            <w:r w:rsidRPr="00F10697">
              <w:rPr>
                <w:rFonts w:ascii="Marianne" w:eastAsia="SimSun" w:hAnsi="Marianne" w:cs="Mangal"/>
                <w:kern w:val="3"/>
                <w:sz w:val="16"/>
                <w:szCs w:val="16"/>
                <w:lang w:val="fr-FR" w:eastAsia="zh-CN" w:bidi="hi-IN"/>
              </w:rPr>
              <w:t>(</w:t>
            </w:r>
            <w:r w:rsidR="00F10697" w:rsidRPr="002C1DC7">
              <w:rPr>
                <w:rFonts w:ascii="Marianne" w:eastAsia="SimSun" w:hAnsi="Marianne" w:cs="Mangal"/>
                <w:kern w:val="3"/>
                <w:sz w:val="16"/>
                <w:szCs w:val="16"/>
                <w:lang w:val="fr-FR" w:eastAsia="zh-CN" w:bidi="hi-IN"/>
              </w:rPr>
              <w:t xml:space="preserve">MPR Parcours accompagné et </w:t>
            </w:r>
            <w:r w:rsidR="002C1DC7" w:rsidRPr="002C1DC7">
              <w:rPr>
                <w:rFonts w:ascii="Marianne" w:eastAsia="SimSun" w:hAnsi="Marianne" w:cs="Mangal"/>
                <w:color w:val="00B0F0"/>
                <w:kern w:val="3"/>
                <w:sz w:val="16"/>
                <w:szCs w:val="16"/>
                <w:lang w:val="fr-FR" w:eastAsia="zh-CN" w:bidi="hi-IN"/>
              </w:rPr>
              <w:t>Habiter Mieux</w:t>
            </w:r>
            <w:r w:rsidRPr="00F10697">
              <w:rPr>
                <w:rFonts w:ascii="Marianne" w:eastAsia="SimSun" w:hAnsi="Marianne" w:cs="Arial"/>
                <w:kern w:val="3"/>
                <w:sz w:val="16"/>
                <w:szCs w:val="16"/>
                <w:lang w:val="fr-FR" w:eastAsia="zh-CN" w:bidi="hi-IN"/>
              </w:rPr>
              <w:t>)</w:t>
            </w:r>
          </w:p>
        </w:tc>
        <w:tc>
          <w:tcPr>
            <w:tcW w:w="712" w:type="dxa"/>
            <w:tcBorders>
              <w:left w:val="single" w:sz="8" w:space="0" w:color="000000"/>
              <w:bottom w:val="single" w:sz="8" w:space="0" w:color="000000"/>
            </w:tcBorders>
            <w:shd w:val="clear" w:color="auto" w:fill="auto"/>
            <w:vAlign w:val="bottom"/>
          </w:tcPr>
          <w:p w14:paraId="51BAD65A"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alibri" w:eastAsia="SimSun" w:hAnsi="Calibri" w:cs="Calibri"/>
                <w:kern w:val="3"/>
                <w:sz w:val="16"/>
                <w:szCs w:val="16"/>
                <w:lang w:val="fr-FR" w:eastAsia="zh-CN" w:bidi="hi-IN"/>
              </w:rPr>
              <w:t> </w:t>
            </w:r>
          </w:p>
        </w:tc>
        <w:tc>
          <w:tcPr>
            <w:tcW w:w="766" w:type="dxa"/>
            <w:tcBorders>
              <w:left w:val="single" w:sz="4" w:space="0" w:color="000000"/>
              <w:bottom w:val="single" w:sz="8" w:space="0" w:color="000000"/>
            </w:tcBorders>
            <w:shd w:val="clear" w:color="auto" w:fill="C0C0C0"/>
            <w:vAlign w:val="bottom"/>
          </w:tcPr>
          <w:p w14:paraId="07BE2B04"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691" w:type="dxa"/>
            <w:tcBorders>
              <w:left w:val="single" w:sz="8" w:space="0" w:color="000000"/>
              <w:bottom w:val="single" w:sz="8" w:space="0" w:color="000000"/>
            </w:tcBorders>
            <w:shd w:val="clear" w:color="auto" w:fill="auto"/>
            <w:vAlign w:val="bottom"/>
          </w:tcPr>
          <w:p w14:paraId="2584F6A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88" w:type="dxa"/>
            <w:tcBorders>
              <w:left w:val="single" w:sz="4" w:space="0" w:color="000000"/>
              <w:bottom w:val="single" w:sz="8" w:space="0" w:color="000000"/>
            </w:tcBorders>
            <w:shd w:val="clear" w:color="auto" w:fill="C0C0C0"/>
            <w:vAlign w:val="bottom"/>
          </w:tcPr>
          <w:p w14:paraId="78F6E8A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2" w:type="dxa"/>
            <w:tcBorders>
              <w:left w:val="single" w:sz="8" w:space="0" w:color="000000"/>
              <w:bottom w:val="single" w:sz="8" w:space="0" w:color="000000"/>
            </w:tcBorders>
            <w:shd w:val="clear" w:color="auto" w:fill="auto"/>
            <w:vAlign w:val="bottom"/>
          </w:tcPr>
          <w:p w14:paraId="3347A71B"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53" w:type="dxa"/>
            <w:tcBorders>
              <w:left w:val="single" w:sz="4" w:space="0" w:color="000000"/>
              <w:bottom w:val="single" w:sz="8" w:space="0" w:color="000000"/>
            </w:tcBorders>
            <w:shd w:val="clear" w:color="auto" w:fill="C0C0C0"/>
            <w:vAlign w:val="bottom"/>
          </w:tcPr>
          <w:p w14:paraId="5EE2943E"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1" w:type="dxa"/>
            <w:tcBorders>
              <w:left w:val="single" w:sz="8" w:space="0" w:color="000000"/>
              <w:bottom w:val="single" w:sz="8" w:space="0" w:color="000000"/>
            </w:tcBorders>
            <w:shd w:val="clear" w:color="auto" w:fill="auto"/>
            <w:vAlign w:val="bottom"/>
          </w:tcPr>
          <w:p w14:paraId="355DFBC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31" w:type="dxa"/>
            <w:tcBorders>
              <w:left w:val="single" w:sz="4" w:space="0" w:color="000000"/>
              <w:bottom w:val="single" w:sz="8" w:space="0" w:color="000000"/>
            </w:tcBorders>
            <w:shd w:val="clear" w:color="auto" w:fill="C0C0C0"/>
            <w:vAlign w:val="bottom"/>
          </w:tcPr>
          <w:p w14:paraId="719087F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32" w:type="dxa"/>
            <w:tcBorders>
              <w:left w:val="single" w:sz="8" w:space="0" w:color="000000"/>
              <w:bottom w:val="single" w:sz="8" w:space="0" w:color="000000"/>
            </w:tcBorders>
            <w:shd w:val="clear" w:color="auto" w:fill="auto"/>
            <w:vAlign w:val="bottom"/>
          </w:tcPr>
          <w:p w14:paraId="50BCC89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09" w:type="dxa"/>
            <w:tcBorders>
              <w:left w:val="single" w:sz="4" w:space="0" w:color="000000"/>
              <w:bottom w:val="single" w:sz="8" w:space="0" w:color="000000"/>
            </w:tcBorders>
            <w:shd w:val="clear" w:color="auto" w:fill="C0C0C0"/>
            <w:vAlign w:val="bottom"/>
          </w:tcPr>
          <w:p w14:paraId="756791EE"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55" w:type="dxa"/>
            <w:tcBorders>
              <w:left w:val="single" w:sz="8" w:space="0" w:color="000000"/>
              <w:bottom w:val="single" w:sz="8" w:space="0" w:color="000000"/>
            </w:tcBorders>
            <w:shd w:val="clear" w:color="auto" w:fill="auto"/>
            <w:vAlign w:val="bottom"/>
          </w:tcPr>
          <w:p w14:paraId="21565232"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64" w:type="dxa"/>
            <w:tcBorders>
              <w:left w:val="single" w:sz="4" w:space="0" w:color="000000"/>
              <w:bottom w:val="single" w:sz="8" w:space="0" w:color="000000"/>
            </w:tcBorders>
            <w:shd w:val="clear" w:color="auto" w:fill="C0C0C0"/>
            <w:vAlign w:val="bottom"/>
          </w:tcPr>
          <w:p w14:paraId="079C0FE0"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98" w:type="dxa"/>
            <w:tcBorders>
              <w:left w:val="single" w:sz="8" w:space="0" w:color="000000"/>
              <w:bottom w:val="single" w:sz="8" w:space="0" w:color="000000"/>
            </w:tcBorders>
            <w:shd w:val="clear" w:color="auto" w:fill="auto"/>
            <w:vAlign w:val="bottom"/>
          </w:tcPr>
          <w:p w14:paraId="0919B156"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946" w:type="dxa"/>
            <w:tcBorders>
              <w:left w:val="single" w:sz="4" w:space="0" w:color="000000"/>
              <w:bottom w:val="single" w:sz="8" w:space="0" w:color="000000"/>
              <w:right w:val="single" w:sz="8" w:space="0" w:color="000000"/>
            </w:tcBorders>
            <w:shd w:val="clear" w:color="auto" w:fill="C0C0C0"/>
            <w:vAlign w:val="bottom"/>
          </w:tcPr>
          <w:p w14:paraId="39B4E31F"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r w:rsidRPr="00E0711D">
              <w:rPr>
                <w:rFonts w:ascii="Courier New" w:eastAsia="SimSun" w:hAnsi="Courier New" w:cs="Courier New"/>
                <w:kern w:val="3"/>
                <w:sz w:val="16"/>
                <w:szCs w:val="16"/>
                <w:lang w:val="fr-FR" w:eastAsia="zh-CN" w:bidi="hi-IN"/>
              </w:rPr>
              <w:t> </w:t>
            </w:r>
          </w:p>
        </w:tc>
      </w:tr>
      <w:tr w:rsidR="00E0711D" w:rsidRPr="000F0F00" w14:paraId="66CCCED7" w14:textId="77777777" w:rsidTr="00C52282">
        <w:trPr>
          <w:trHeight w:val="338"/>
        </w:trPr>
        <w:tc>
          <w:tcPr>
            <w:tcW w:w="4033" w:type="dxa"/>
            <w:tcBorders>
              <w:top w:val="single" w:sz="8" w:space="0" w:color="000000"/>
              <w:left w:val="single" w:sz="8" w:space="0" w:color="000000"/>
            </w:tcBorders>
            <w:shd w:val="clear" w:color="auto" w:fill="auto"/>
            <w:vAlign w:val="bottom"/>
          </w:tcPr>
          <w:p w14:paraId="3D0EE138"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 droits à engagements ANAH</w:t>
            </w:r>
          </w:p>
        </w:tc>
        <w:tc>
          <w:tcPr>
            <w:tcW w:w="712" w:type="dxa"/>
            <w:tcBorders>
              <w:top w:val="single" w:sz="8" w:space="0" w:color="000000"/>
              <w:left w:val="single" w:sz="8" w:space="0" w:color="000000"/>
            </w:tcBorders>
            <w:shd w:val="clear" w:color="auto" w:fill="auto"/>
            <w:vAlign w:val="bottom"/>
          </w:tcPr>
          <w:p w14:paraId="7EE2ECA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66" w:type="dxa"/>
            <w:tcBorders>
              <w:top w:val="single" w:sz="8" w:space="0" w:color="000000"/>
              <w:left w:val="single" w:sz="4" w:space="0" w:color="000000"/>
            </w:tcBorders>
            <w:shd w:val="clear" w:color="auto" w:fill="C0C0C0"/>
            <w:vAlign w:val="bottom"/>
          </w:tcPr>
          <w:p w14:paraId="629D64D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691" w:type="dxa"/>
            <w:tcBorders>
              <w:top w:val="single" w:sz="8" w:space="0" w:color="000000"/>
              <w:left w:val="single" w:sz="8" w:space="0" w:color="000000"/>
            </w:tcBorders>
            <w:shd w:val="clear" w:color="auto" w:fill="auto"/>
            <w:vAlign w:val="bottom"/>
          </w:tcPr>
          <w:p w14:paraId="4B3238FD"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88" w:type="dxa"/>
            <w:tcBorders>
              <w:top w:val="single" w:sz="8" w:space="0" w:color="000000"/>
              <w:left w:val="single" w:sz="4" w:space="0" w:color="000000"/>
            </w:tcBorders>
            <w:shd w:val="clear" w:color="auto" w:fill="C0C0C0"/>
            <w:vAlign w:val="bottom"/>
          </w:tcPr>
          <w:p w14:paraId="60C1142E"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2" w:type="dxa"/>
            <w:tcBorders>
              <w:top w:val="single" w:sz="8" w:space="0" w:color="000000"/>
              <w:left w:val="single" w:sz="8" w:space="0" w:color="000000"/>
            </w:tcBorders>
            <w:shd w:val="clear" w:color="auto" w:fill="auto"/>
            <w:vAlign w:val="bottom"/>
          </w:tcPr>
          <w:p w14:paraId="6A30137B"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53" w:type="dxa"/>
            <w:tcBorders>
              <w:top w:val="single" w:sz="8" w:space="0" w:color="000000"/>
              <w:left w:val="single" w:sz="4" w:space="0" w:color="000000"/>
            </w:tcBorders>
            <w:shd w:val="clear" w:color="auto" w:fill="C0C0C0"/>
            <w:vAlign w:val="bottom"/>
          </w:tcPr>
          <w:p w14:paraId="51684FAB"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1" w:type="dxa"/>
            <w:tcBorders>
              <w:top w:val="single" w:sz="8" w:space="0" w:color="000000"/>
              <w:left w:val="single" w:sz="8" w:space="0" w:color="000000"/>
            </w:tcBorders>
            <w:shd w:val="clear" w:color="auto" w:fill="auto"/>
            <w:vAlign w:val="bottom"/>
          </w:tcPr>
          <w:p w14:paraId="29C521DF"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31" w:type="dxa"/>
            <w:tcBorders>
              <w:top w:val="single" w:sz="8" w:space="0" w:color="000000"/>
              <w:left w:val="single" w:sz="4" w:space="0" w:color="000000"/>
            </w:tcBorders>
            <w:shd w:val="clear" w:color="auto" w:fill="C0C0C0"/>
            <w:vAlign w:val="bottom"/>
          </w:tcPr>
          <w:p w14:paraId="0AB13E2F"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32" w:type="dxa"/>
            <w:tcBorders>
              <w:top w:val="single" w:sz="8" w:space="0" w:color="000000"/>
              <w:left w:val="single" w:sz="8" w:space="0" w:color="000000"/>
            </w:tcBorders>
            <w:shd w:val="clear" w:color="auto" w:fill="auto"/>
            <w:vAlign w:val="bottom"/>
          </w:tcPr>
          <w:p w14:paraId="4CAB4034"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09" w:type="dxa"/>
            <w:tcBorders>
              <w:top w:val="single" w:sz="8" w:space="0" w:color="000000"/>
              <w:left w:val="single" w:sz="4" w:space="0" w:color="000000"/>
            </w:tcBorders>
            <w:shd w:val="clear" w:color="auto" w:fill="C0C0C0"/>
            <w:vAlign w:val="bottom"/>
          </w:tcPr>
          <w:p w14:paraId="60CAEE6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55" w:type="dxa"/>
            <w:tcBorders>
              <w:top w:val="single" w:sz="8" w:space="0" w:color="000000"/>
              <w:left w:val="single" w:sz="8" w:space="0" w:color="000000"/>
            </w:tcBorders>
            <w:shd w:val="clear" w:color="auto" w:fill="auto"/>
            <w:vAlign w:val="bottom"/>
          </w:tcPr>
          <w:p w14:paraId="64287AEC"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64" w:type="dxa"/>
            <w:tcBorders>
              <w:top w:val="single" w:sz="8" w:space="0" w:color="000000"/>
              <w:left w:val="single" w:sz="4" w:space="0" w:color="000000"/>
            </w:tcBorders>
            <w:shd w:val="clear" w:color="auto" w:fill="C0C0C0"/>
            <w:vAlign w:val="bottom"/>
          </w:tcPr>
          <w:p w14:paraId="00008E99"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98" w:type="dxa"/>
            <w:tcBorders>
              <w:top w:val="single" w:sz="8" w:space="0" w:color="000000"/>
              <w:left w:val="single" w:sz="8" w:space="0" w:color="000000"/>
            </w:tcBorders>
            <w:shd w:val="clear" w:color="auto" w:fill="auto"/>
            <w:vAlign w:val="bottom"/>
          </w:tcPr>
          <w:p w14:paraId="306B3569"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946" w:type="dxa"/>
            <w:tcBorders>
              <w:top w:val="single" w:sz="8" w:space="0" w:color="000000"/>
              <w:left w:val="single" w:sz="4" w:space="0" w:color="000000"/>
              <w:right w:val="single" w:sz="8" w:space="0" w:color="000000"/>
            </w:tcBorders>
            <w:shd w:val="clear" w:color="auto" w:fill="C0C0C0"/>
            <w:vAlign w:val="bottom"/>
          </w:tcPr>
          <w:p w14:paraId="1BECCEF8"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r>
      <w:tr w:rsidR="00E0711D" w:rsidRPr="000F0F00" w14:paraId="00D60572" w14:textId="77777777" w:rsidTr="00C52282">
        <w:trPr>
          <w:trHeight w:val="270"/>
        </w:trPr>
        <w:tc>
          <w:tcPr>
            <w:tcW w:w="4033" w:type="dxa"/>
            <w:tcBorders>
              <w:top w:val="single" w:sz="8" w:space="0" w:color="000000"/>
              <w:left w:val="single" w:sz="8" w:space="0" w:color="000000"/>
              <w:bottom w:val="single" w:sz="8" w:space="0" w:color="000000"/>
            </w:tcBorders>
            <w:shd w:val="clear" w:color="auto" w:fill="auto"/>
            <w:vAlign w:val="bottom"/>
          </w:tcPr>
          <w:p w14:paraId="5A280AA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 droits à engagements délégataire (aides propres)</w:t>
            </w:r>
          </w:p>
        </w:tc>
        <w:tc>
          <w:tcPr>
            <w:tcW w:w="712" w:type="dxa"/>
            <w:tcBorders>
              <w:top w:val="single" w:sz="8" w:space="0" w:color="000000"/>
              <w:left w:val="single" w:sz="8" w:space="0" w:color="000000"/>
              <w:bottom w:val="single" w:sz="8" w:space="0" w:color="000000"/>
            </w:tcBorders>
            <w:shd w:val="clear" w:color="auto" w:fill="auto"/>
            <w:vAlign w:val="bottom"/>
          </w:tcPr>
          <w:p w14:paraId="4D2CE4B5"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66" w:type="dxa"/>
            <w:tcBorders>
              <w:top w:val="single" w:sz="8" w:space="0" w:color="000000"/>
              <w:left w:val="single" w:sz="4" w:space="0" w:color="000000"/>
              <w:bottom w:val="single" w:sz="8" w:space="0" w:color="000000"/>
            </w:tcBorders>
            <w:shd w:val="clear" w:color="auto" w:fill="C0C0C0"/>
            <w:vAlign w:val="bottom"/>
          </w:tcPr>
          <w:p w14:paraId="4E4ED742"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691" w:type="dxa"/>
            <w:tcBorders>
              <w:top w:val="single" w:sz="8" w:space="0" w:color="000000"/>
              <w:left w:val="single" w:sz="8" w:space="0" w:color="000000"/>
              <w:bottom w:val="single" w:sz="8" w:space="0" w:color="000000"/>
            </w:tcBorders>
            <w:shd w:val="clear" w:color="auto" w:fill="auto"/>
            <w:vAlign w:val="bottom"/>
          </w:tcPr>
          <w:p w14:paraId="41A4E135"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88" w:type="dxa"/>
            <w:tcBorders>
              <w:top w:val="single" w:sz="8" w:space="0" w:color="000000"/>
              <w:left w:val="single" w:sz="4" w:space="0" w:color="000000"/>
              <w:bottom w:val="single" w:sz="8" w:space="0" w:color="000000"/>
            </w:tcBorders>
            <w:shd w:val="clear" w:color="auto" w:fill="C0C0C0"/>
            <w:vAlign w:val="bottom"/>
          </w:tcPr>
          <w:p w14:paraId="6D608D1C"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2C1269BA"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53" w:type="dxa"/>
            <w:tcBorders>
              <w:top w:val="single" w:sz="8" w:space="0" w:color="000000"/>
              <w:left w:val="single" w:sz="4" w:space="0" w:color="000000"/>
              <w:bottom w:val="single" w:sz="8" w:space="0" w:color="000000"/>
            </w:tcBorders>
            <w:shd w:val="clear" w:color="auto" w:fill="C0C0C0"/>
            <w:vAlign w:val="bottom"/>
          </w:tcPr>
          <w:p w14:paraId="596ED67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1" w:type="dxa"/>
            <w:tcBorders>
              <w:top w:val="single" w:sz="8" w:space="0" w:color="000000"/>
              <w:left w:val="single" w:sz="8" w:space="0" w:color="000000"/>
              <w:bottom w:val="single" w:sz="8" w:space="0" w:color="000000"/>
            </w:tcBorders>
            <w:shd w:val="clear" w:color="auto" w:fill="auto"/>
            <w:vAlign w:val="bottom"/>
          </w:tcPr>
          <w:p w14:paraId="0C26818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31" w:type="dxa"/>
            <w:tcBorders>
              <w:top w:val="single" w:sz="8" w:space="0" w:color="000000"/>
              <w:left w:val="single" w:sz="4" w:space="0" w:color="000000"/>
              <w:bottom w:val="single" w:sz="8" w:space="0" w:color="000000"/>
            </w:tcBorders>
            <w:shd w:val="clear" w:color="auto" w:fill="C0C0C0"/>
            <w:vAlign w:val="bottom"/>
          </w:tcPr>
          <w:p w14:paraId="3C43D9E8"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32" w:type="dxa"/>
            <w:tcBorders>
              <w:top w:val="single" w:sz="8" w:space="0" w:color="000000"/>
              <w:left w:val="single" w:sz="8" w:space="0" w:color="000000"/>
              <w:bottom w:val="single" w:sz="8" w:space="0" w:color="000000"/>
            </w:tcBorders>
            <w:shd w:val="clear" w:color="auto" w:fill="auto"/>
            <w:vAlign w:val="bottom"/>
          </w:tcPr>
          <w:p w14:paraId="120B6629"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09" w:type="dxa"/>
            <w:tcBorders>
              <w:top w:val="single" w:sz="8" w:space="0" w:color="000000"/>
              <w:left w:val="single" w:sz="4" w:space="0" w:color="000000"/>
              <w:bottom w:val="single" w:sz="8" w:space="0" w:color="000000"/>
            </w:tcBorders>
            <w:shd w:val="clear" w:color="auto" w:fill="C0C0C0"/>
            <w:vAlign w:val="bottom"/>
          </w:tcPr>
          <w:p w14:paraId="5A5AF44E"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55" w:type="dxa"/>
            <w:tcBorders>
              <w:top w:val="single" w:sz="8" w:space="0" w:color="000000"/>
              <w:left w:val="single" w:sz="8" w:space="0" w:color="000000"/>
              <w:bottom w:val="single" w:sz="8" w:space="0" w:color="000000"/>
            </w:tcBorders>
            <w:shd w:val="clear" w:color="auto" w:fill="auto"/>
            <w:vAlign w:val="bottom"/>
          </w:tcPr>
          <w:p w14:paraId="6E5B4420"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64" w:type="dxa"/>
            <w:tcBorders>
              <w:top w:val="single" w:sz="8" w:space="0" w:color="000000"/>
              <w:left w:val="single" w:sz="4" w:space="0" w:color="000000"/>
              <w:bottom w:val="single" w:sz="8" w:space="0" w:color="000000"/>
            </w:tcBorders>
            <w:shd w:val="clear" w:color="auto" w:fill="C0C0C0"/>
            <w:vAlign w:val="bottom"/>
          </w:tcPr>
          <w:p w14:paraId="3E518021"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98" w:type="dxa"/>
            <w:tcBorders>
              <w:top w:val="single" w:sz="8" w:space="0" w:color="000000"/>
              <w:left w:val="single" w:sz="8" w:space="0" w:color="000000"/>
              <w:bottom w:val="single" w:sz="8" w:space="0" w:color="000000"/>
            </w:tcBorders>
            <w:shd w:val="clear" w:color="auto" w:fill="auto"/>
            <w:vAlign w:val="bottom"/>
          </w:tcPr>
          <w:p w14:paraId="57AD393E"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2B79F5C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r>
    </w:tbl>
    <w:p w14:paraId="3E70C5AA" w14:textId="470EB351" w:rsidR="00CD51C3" w:rsidRDefault="00CD51C3" w:rsidP="00161294">
      <w:pPr>
        <w:jc w:val="both"/>
        <w:rPr>
          <w:rFonts w:ascii="Marianne" w:hAnsi="Marianne"/>
          <w:lang w:val="fr-FR"/>
        </w:rPr>
      </w:pPr>
    </w:p>
    <w:p w14:paraId="6C3F1629" w14:textId="77777777" w:rsidR="00CD51C3" w:rsidRPr="00CD51C3" w:rsidRDefault="00CD51C3" w:rsidP="00CD51C3">
      <w:pPr>
        <w:rPr>
          <w:rFonts w:ascii="Marianne" w:hAnsi="Marianne"/>
          <w:lang w:val="fr-FR"/>
        </w:rPr>
      </w:pPr>
    </w:p>
    <w:p w14:paraId="1A01FA60" w14:textId="27F2A615" w:rsidR="00CD51C3" w:rsidRDefault="00CD51C3" w:rsidP="00CD51C3">
      <w:pPr>
        <w:rPr>
          <w:rFonts w:ascii="Marianne" w:hAnsi="Marianne"/>
          <w:lang w:val="fr-FR"/>
        </w:rPr>
      </w:pPr>
    </w:p>
    <w:p w14:paraId="4BE19619" w14:textId="7670765C" w:rsidR="002C1DC7" w:rsidRDefault="002C1DC7">
      <w:pPr>
        <w:rPr>
          <w:rFonts w:ascii="Marianne" w:hAnsi="Marianne"/>
          <w:lang w:val="fr-FR"/>
        </w:rPr>
        <w:sectPr w:rsidR="002C1DC7" w:rsidSect="00CC7DC5">
          <w:pgSz w:w="16838" w:h="11909" w:orient="landscape"/>
          <w:pgMar w:top="1128" w:right="1123" w:bottom="1134" w:left="1021" w:header="720" w:footer="720" w:gutter="0"/>
          <w:cols w:space="720"/>
        </w:sectPr>
      </w:pPr>
    </w:p>
    <w:p w14:paraId="51D7FD1E" w14:textId="300506C6" w:rsidR="002C1DC7" w:rsidRDefault="002C1DC7">
      <w:pPr>
        <w:rPr>
          <w:rFonts w:ascii="Marianne" w:hAnsi="Marianne"/>
          <w:lang w:val="fr-FR"/>
        </w:rPr>
      </w:pPr>
    </w:p>
    <w:p w14:paraId="5F5737D0" w14:textId="77777777" w:rsidR="00CD51C3" w:rsidRDefault="00CD51C3" w:rsidP="00CD51C3">
      <w:pPr>
        <w:jc w:val="right"/>
        <w:rPr>
          <w:rFonts w:ascii="Marianne" w:hAnsi="Marianne"/>
          <w:lang w:val="fr-FR"/>
        </w:rPr>
      </w:pPr>
    </w:p>
    <w:tbl>
      <w:tblPr>
        <w:tblpPr w:leftFromText="141" w:rightFromText="141" w:vertAnchor="page" w:horzAnchor="margin" w:tblpY="691"/>
        <w:tblW w:w="14462" w:type="dxa"/>
        <w:tblLayout w:type="fixed"/>
        <w:tblCellMar>
          <w:left w:w="0" w:type="dxa"/>
          <w:right w:w="0" w:type="dxa"/>
        </w:tblCellMar>
        <w:tblLook w:val="0000" w:firstRow="0" w:lastRow="0" w:firstColumn="0" w:lastColumn="0" w:noHBand="0" w:noVBand="0"/>
      </w:tblPr>
      <w:tblGrid>
        <w:gridCol w:w="14462"/>
      </w:tblGrid>
      <w:tr w:rsidR="00CD51C3" w:rsidRPr="000F0F00" w14:paraId="4D585D1F" w14:textId="77777777" w:rsidTr="002C1DC7">
        <w:trPr>
          <w:trHeight w:hRule="exact" w:val="1134"/>
        </w:trPr>
        <w:tc>
          <w:tcPr>
            <w:tcW w:w="14462" w:type="dxa"/>
            <w:tcBorders>
              <w:top w:val="single" w:sz="2" w:space="0" w:color="000000"/>
              <w:left w:val="single" w:sz="2" w:space="0" w:color="000000"/>
              <w:bottom w:val="single" w:sz="2" w:space="0" w:color="000000"/>
              <w:right w:val="single" w:sz="2" w:space="0" w:color="000000"/>
            </w:tcBorders>
          </w:tcPr>
          <w:p w14:paraId="713B3C71" w14:textId="77777777" w:rsidR="00CD51C3" w:rsidRPr="000908FF" w:rsidRDefault="00CD51C3" w:rsidP="00E447C0">
            <w:pPr>
              <w:spacing w:before="7" w:line="266" w:lineRule="exact"/>
              <w:jc w:val="center"/>
              <w:textAlignment w:val="baseline"/>
              <w:rPr>
                <w:rFonts w:ascii="Marianne" w:eastAsia="Arial Narrow" w:hAnsi="Marianne"/>
                <w:b/>
                <w:color w:val="000000"/>
                <w:lang w:val="fr-FR"/>
              </w:rPr>
            </w:pPr>
            <w:r w:rsidRPr="000908FF">
              <w:rPr>
                <w:rFonts w:ascii="Marianne" w:eastAsia="Arial Narrow" w:hAnsi="Marianne"/>
                <w:b/>
                <w:color w:val="000000"/>
                <w:lang w:val="fr-FR"/>
              </w:rPr>
              <w:t xml:space="preserve">ANNEXE </w:t>
            </w:r>
            <w:r>
              <w:rPr>
                <w:rFonts w:ascii="Marianne" w:eastAsia="Arial Narrow" w:hAnsi="Marianne"/>
                <w:b/>
                <w:color w:val="000000"/>
                <w:lang w:val="fr-FR"/>
              </w:rPr>
              <w:t xml:space="preserve">n° </w:t>
            </w:r>
            <w:r w:rsidRPr="000908FF">
              <w:rPr>
                <w:rFonts w:ascii="Marianne" w:eastAsia="Arial Narrow" w:hAnsi="Marianne"/>
                <w:b/>
                <w:color w:val="000000"/>
                <w:lang w:val="fr-FR"/>
              </w:rPr>
              <w:t>2</w:t>
            </w:r>
          </w:p>
          <w:p w14:paraId="088ABBEE" w14:textId="77777777" w:rsidR="00CD51C3" w:rsidRPr="00702AA7" w:rsidRDefault="00CD51C3" w:rsidP="00E447C0">
            <w:pPr>
              <w:spacing w:before="103" w:line="262" w:lineRule="exact"/>
              <w:ind w:right="360"/>
              <w:jc w:val="center"/>
              <w:textAlignment w:val="baseline"/>
              <w:rPr>
                <w:rFonts w:ascii="Marianne" w:eastAsia="Arial Narrow" w:hAnsi="Marianne"/>
                <w:i/>
                <w:color w:val="000000"/>
                <w:spacing w:val="12"/>
                <w:lang w:val="fr-FR"/>
              </w:rPr>
            </w:pPr>
            <w:r w:rsidRPr="000908FF">
              <w:rPr>
                <w:rFonts w:ascii="Marianne" w:eastAsia="Arial Narrow" w:hAnsi="Marianne"/>
                <w:b/>
                <w:i/>
                <w:color w:val="000000"/>
                <w:spacing w:val="12"/>
                <w:lang w:val="fr-FR"/>
              </w:rPr>
              <w:t xml:space="preserve">Règles particulières de recevabilité et conditions d’octroi des aides de l’Anah et des aides attribuées sur </w:t>
            </w:r>
            <w:r w:rsidRPr="000908FF">
              <w:rPr>
                <w:rFonts w:ascii="Marianne" w:eastAsia="Arial Narrow" w:hAnsi="Marianne"/>
                <w:b/>
                <w:i/>
                <w:color w:val="000000"/>
                <w:spacing w:val="12"/>
                <w:u w:val="single"/>
                <w:lang w:val="fr-FR"/>
              </w:rPr>
              <w:t>budget propre du délégataire gérées par l’Anah</w:t>
            </w:r>
          </w:p>
        </w:tc>
      </w:tr>
    </w:tbl>
    <w:p w14:paraId="7850861E" w14:textId="77777777" w:rsidR="00CD51C3" w:rsidRDefault="00CD51C3" w:rsidP="00CD51C3">
      <w:pPr>
        <w:spacing w:before="4" w:after="249" w:line="266" w:lineRule="exact"/>
        <w:jc w:val="both"/>
        <w:textAlignment w:val="baseline"/>
        <w:rPr>
          <w:rFonts w:ascii="Marianne" w:eastAsia="Arial Narrow" w:hAnsi="Marianne"/>
          <w:color w:val="000000"/>
          <w:lang w:val="fr-FR"/>
        </w:rPr>
      </w:pPr>
    </w:p>
    <w:p w14:paraId="443623BC" w14:textId="77777777" w:rsidR="00CD51C3" w:rsidRDefault="00CD51C3" w:rsidP="00CD51C3">
      <w:pPr>
        <w:spacing w:before="4" w:after="249" w:line="266"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1 – Aides sur crédits délégués Anah (règles particulières prévues à l'article R. 321-21-1 du CCH)</w:t>
      </w:r>
    </w:p>
    <w:p w14:paraId="70EAA4D6" w14:textId="77777777" w:rsidR="00CC7DC5" w:rsidRPr="0097352F" w:rsidRDefault="00CC7DC5" w:rsidP="00CC7DC5">
      <w:pPr>
        <w:tabs>
          <w:tab w:val="left" w:pos="3468"/>
        </w:tabs>
        <w:rPr>
          <w:lang w:val="fr-FR"/>
        </w:rPr>
      </w:pPr>
    </w:p>
    <w:p w14:paraId="74C29861" w14:textId="77777777" w:rsidR="00CC7DC5" w:rsidRPr="0097352F" w:rsidRDefault="00CC7DC5" w:rsidP="00CC7DC5">
      <w:pPr>
        <w:rPr>
          <w:lang w:val="fr-FR"/>
        </w:rPr>
      </w:pPr>
      <w:r w:rsidRPr="0097352F">
        <w:rPr>
          <w:lang w:val="fr-FR"/>
        </w:rPr>
        <w:br w:type="page"/>
      </w:r>
    </w:p>
    <w:tbl>
      <w:tblPr>
        <w:tblpPr w:leftFromText="141" w:rightFromText="141" w:horzAnchor="margin" w:tblpXSpec="center" w:tblpY="-660"/>
        <w:tblW w:w="15441" w:type="dxa"/>
        <w:tblCellMar>
          <w:left w:w="70" w:type="dxa"/>
          <w:right w:w="70" w:type="dxa"/>
        </w:tblCellMar>
        <w:tblLook w:val="04A0" w:firstRow="1" w:lastRow="0" w:firstColumn="1" w:lastColumn="0" w:noHBand="0" w:noVBand="1"/>
      </w:tblPr>
      <w:tblGrid>
        <w:gridCol w:w="3153"/>
        <w:gridCol w:w="1172"/>
        <w:gridCol w:w="946"/>
        <w:gridCol w:w="1197"/>
        <w:gridCol w:w="1325"/>
        <w:gridCol w:w="1048"/>
        <w:gridCol w:w="1058"/>
        <w:gridCol w:w="1377"/>
        <w:gridCol w:w="1168"/>
        <w:gridCol w:w="2997"/>
      </w:tblGrid>
      <w:tr w:rsidR="00CC7DC5" w:rsidRPr="00191BA6" w14:paraId="48F7637D" w14:textId="77777777" w:rsidTr="00347640">
        <w:trPr>
          <w:trHeight w:val="225"/>
        </w:trPr>
        <w:tc>
          <w:tcPr>
            <w:tcW w:w="15441" w:type="dxa"/>
            <w:gridSpan w:val="10"/>
            <w:tcBorders>
              <w:top w:val="single" w:sz="8" w:space="0" w:color="000000"/>
              <w:left w:val="single" w:sz="8" w:space="0" w:color="000000"/>
              <w:bottom w:val="single" w:sz="8" w:space="0" w:color="000000"/>
              <w:right w:val="single" w:sz="8" w:space="0" w:color="000000"/>
            </w:tcBorders>
            <w:shd w:val="clear" w:color="000000" w:fill="CCCCCC"/>
            <w:vAlign w:val="center"/>
            <w:hideMark/>
          </w:tcPr>
          <w:p w14:paraId="685CBE24" w14:textId="77777777" w:rsidR="00CC7DC5" w:rsidRPr="00191BA6" w:rsidRDefault="00CC7DC5" w:rsidP="00347640">
            <w:pPr>
              <w:jc w:val="center"/>
              <w:rPr>
                <w:rFonts w:ascii="Marianne" w:eastAsia="Times New Roman" w:hAnsi="Marianne" w:cs="Calibri"/>
                <w:b/>
                <w:bCs/>
                <w:color w:val="00000A"/>
                <w:sz w:val="18"/>
                <w:szCs w:val="18"/>
                <w:lang w:eastAsia="fr-FR"/>
              </w:rPr>
            </w:pPr>
            <w:r w:rsidRPr="00191BA6">
              <w:rPr>
                <w:rFonts w:ascii="Marianne" w:eastAsia="Times New Roman" w:hAnsi="Marianne" w:cs="Calibri"/>
                <w:b/>
                <w:bCs/>
                <w:color w:val="00000A"/>
                <w:sz w:val="18"/>
                <w:szCs w:val="18"/>
                <w:lang w:eastAsia="fr-FR"/>
              </w:rPr>
              <w:lastRenderedPageBreak/>
              <w:t>Propriétaires Occupants</w:t>
            </w:r>
          </w:p>
        </w:tc>
      </w:tr>
      <w:tr w:rsidR="00CC7DC5" w:rsidRPr="00191BA6" w14:paraId="62D77ABA" w14:textId="77777777" w:rsidTr="00347640">
        <w:trPr>
          <w:trHeight w:val="361"/>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5B08847"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946" w:type="dxa"/>
            <w:tcBorders>
              <w:top w:val="nil"/>
              <w:left w:val="nil"/>
              <w:bottom w:val="nil"/>
              <w:right w:val="single" w:sz="8" w:space="0" w:color="000000"/>
            </w:tcBorders>
            <w:shd w:val="clear" w:color="000000" w:fill="A5A5A5"/>
            <w:vAlign w:val="center"/>
            <w:hideMark/>
          </w:tcPr>
          <w:p w14:paraId="7068EBC6"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national</w:t>
            </w:r>
          </w:p>
        </w:tc>
        <w:tc>
          <w:tcPr>
            <w:tcW w:w="119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0429FEEC"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adapté</w:t>
            </w:r>
            <w:r w:rsidRPr="00191BA6">
              <w:rPr>
                <w:rFonts w:ascii="Marianne" w:eastAsia="Times New Roman" w:hAnsi="Marianne" w:cs="Calibri"/>
                <w:color w:val="000000"/>
                <w:sz w:val="18"/>
                <w:szCs w:val="18"/>
                <w:lang w:eastAsia="fr-FR"/>
              </w:rPr>
              <w:t xml:space="preserve"> (max +25 %)</w:t>
            </w:r>
          </w:p>
        </w:tc>
        <w:tc>
          <w:tcPr>
            <w:tcW w:w="1325"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5A255E1A"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Taux national</w:t>
            </w:r>
          </w:p>
        </w:tc>
        <w:tc>
          <w:tcPr>
            <w:tcW w:w="104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6697F864"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 xml:space="preserve">Taux adapté </w:t>
            </w:r>
            <w:r w:rsidRPr="00191BA6">
              <w:rPr>
                <w:rFonts w:ascii="Marianne" w:eastAsia="Times New Roman" w:hAnsi="Marianne" w:cs="Calibri"/>
                <w:color w:val="000000"/>
                <w:sz w:val="18"/>
                <w:szCs w:val="18"/>
                <w:lang w:eastAsia="fr-FR"/>
              </w:rPr>
              <w:t>(max +10 pts)</w:t>
            </w:r>
          </w:p>
        </w:tc>
        <w:tc>
          <w:tcPr>
            <w:tcW w:w="105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6F20F236"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adossée</w:t>
            </w:r>
          </w:p>
        </w:tc>
        <w:tc>
          <w:tcPr>
            <w:tcW w:w="137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5DF8F24F"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indépendante</w:t>
            </w:r>
          </w:p>
        </w:tc>
        <w:tc>
          <w:tcPr>
            <w:tcW w:w="1168"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3274A1BC"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Ecrêtement</w:t>
            </w:r>
          </w:p>
        </w:tc>
        <w:tc>
          <w:tcPr>
            <w:tcW w:w="2997" w:type="dxa"/>
            <w:vMerge w:val="restart"/>
            <w:tcBorders>
              <w:top w:val="nil"/>
              <w:left w:val="single" w:sz="8" w:space="0" w:color="000000"/>
              <w:bottom w:val="single" w:sz="8" w:space="0" w:color="000000"/>
              <w:right w:val="single" w:sz="8" w:space="0" w:color="000000"/>
            </w:tcBorders>
            <w:shd w:val="clear" w:color="000000" w:fill="FFF2CB"/>
            <w:vAlign w:val="center"/>
            <w:hideMark/>
          </w:tcPr>
          <w:p w14:paraId="3F6D6564"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Commentaire</w:t>
            </w:r>
          </w:p>
        </w:tc>
      </w:tr>
      <w:tr w:rsidR="00CC7DC5" w:rsidRPr="00191BA6" w14:paraId="7208A898" w14:textId="77777777" w:rsidTr="00347640">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7F8C23C2" w14:textId="77777777" w:rsidR="00CC7DC5" w:rsidRPr="00191BA6" w:rsidRDefault="00CC7DC5" w:rsidP="00347640">
            <w:pPr>
              <w:rPr>
                <w:rFonts w:ascii="Marianne" w:eastAsia="Times New Roman" w:hAnsi="Marianne" w:cs="Calibri"/>
                <w:color w:val="000000"/>
                <w:sz w:val="18"/>
                <w:szCs w:val="18"/>
                <w:lang w:eastAsia="fr-FR"/>
              </w:rPr>
            </w:pPr>
          </w:p>
        </w:tc>
        <w:tc>
          <w:tcPr>
            <w:tcW w:w="946" w:type="dxa"/>
            <w:tcBorders>
              <w:top w:val="nil"/>
              <w:left w:val="nil"/>
              <w:bottom w:val="single" w:sz="8" w:space="0" w:color="000000"/>
              <w:right w:val="single" w:sz="8" w:space="0" w:color="000000"/>
            </w:tcBorders>
            <w:shd w:val="clear" w:color="000000" w:fill="A5A5A5"/>
            <w:vAlign w:val="center"/>
            <w:hideMark/>
          </w:tcPr>
          <w:p w14:paraId="3E44C2C9"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(HT)</w:t>
            </w:r>
          </w:p>
        </w:tc>
        <w:tc>
          <w:tcPr>
            <w:tcW w:w="1197" w:type="dxa"/>
            <w:vMerge/>
            <w:tcBorders>
              <w:top w:val="nil"/>
              <w:left w:val="single" w:sz="8" w:space="0" w:color="000000"/>
              <w:bottom w:val="single" w:sz="8" w:space="0" w:color="000000"/>
              <w:right w:val="single" w:sz="8" w:space="0" w:color="000000"/>
            </w:tcBorders>
            <w:vAlign w:val="center"/>
            <w:hideMark/>
          </w:tcPr>
          <w:p w14:paraId="6EF175DA" w14:textId="77777777" w:rsidR="00CC7DC5" w:rsidRPr="00191BA6" w:rsidRDefault="00CC7DC5" w:rsidP="00347640">
            <w:pPr>
              <w:rPr>
                <w:rFonts w:ascii="Marianne" w:eastAsia="Times New Roman" w:hAnsi="Marianne" w:cs="Calibri"/>
                <w:b/>
                <w:bCs/>
                <w:color w:val="000000"/>
                <w:sz w:val="18"/>
                <w:szCs w:val="18"/>
                <w:lang w:eastAsia="fr-FR"/>
              </w:rPr>
            </w:pPr>
          </w:p>
        </w:tc>
        <w:tc>
          <w:tcPr>
            <w:tcW w:w="1325" w:type="dxa"/>
            <w:vMerge/>
            <w:tcBorders>
              <w:top w:val="nil"/>
              <w:left w:val="single" w:sz="8" w:space="0" w:color="000000"/>
              <w:bottom w:val="single" w:sz="8" w:space="0" w:color="000000"/>
              <w:right w:val="single" w:sz="8" w:space="0" w:color="000000"/>
            </w:tcBorders>
            <w:vAlign w:val="center"/>
            <w:hideMark/>
          </w:tcPr>
          <w:p w14:paraId="40432E6C" w14:textId="77777777" w:rsidR="00CC7DC5" w:rsidRPr="00191BA6" w:rsidRDefault="00CC7DC5" w:rsidP="00347640">
            <w:pPr>
              <w:rPr>
                <w:rFonts w:ascii="Marianne" w:eastAsia="Times New Roman" w:hAnsi="Marianne" w:cs="Calibri"/>
                <w:b/>
                <w:bCs/>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6C58B362" w14:textId="77777777" w:rsidR="00CC7DC5" w:rsidRPr="00191BA6" w:rsidRDefault="00CC7DC5" w:rsidP="00347640">
            <w:pPr>
              <w:rPr>
                <w:rFonts w:ascii="Marianne" w:eastAsia="Times New Roman" w:hAnsi="Marianne" w:cs="Calibri"/>
                <w:b/>
                <w:bCs/>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21E6A1C0" w14:textId="77777777" w:rsidR="00CC7DC5" w:rsidRPr="00191BA6" w:rsidRDefault="00CC7DC5" w:rsidP="00347640">
            <w:pPr>
              <w:rPr>
                <w:rFonts w:ascii="Marianne" w:eastAsia="Times New Roman" w:hAnsi="Marianne" w:cs="Calibri"/>
                <w:b/>
                <w:bCs/>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27D81300" w14:textId="77777777" w:rsidR="00CC7DC5" w:rsidRPr="00191BA6" w:rsidRDefault="00CC7DC5" w:rsidP="00347640">
            <w:pPr>
              <w:rPr>
                <w:rFonts w:ascii="Marianne" w:eastAsia="Times New Roman" w:hAnsi="Marianne" w:cs="Calibri"/>
                <w:b/>
                <w:bCs/>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275DAF15" w14:textId="77777777" w:rsidR="00CC7DC5" w:rsidRPr="00191BA6" w:rsidRDefault="00CC7DC5" w:rsidP="00347640">
            <w:pPr>
              <w:rPr>
                <w:rFonts w:ascii="Marianne" w:eastAsia="Times New Roman" w:hAnsi="Marianne" w:cs="Calibri"/>
                <w:b/>
                <w:bCs/>
                <w:color w:val="000000"/>
                <w:sz w:val="18"/>
                <w:szCs w:val="18"/>
                <w:lang w:eastAsia="fr-FR"/>
              </w:rPr>
            </w:pPr>
          </w:p>
        </w:tc>
        <w:tc>
          <w:tcPr>
            <w:tcW w:w="2997" w:type="dxa"/>
            <w:vMerge/>
            <w:tcBorders>
              <w:top w:val="nil"/>
              <w:left w:val="single" w:sz="8" w:space="0" w:color="000000"/>
              <w:bottom w:val="single" w:sz="8" w:space="0" w:color="000000"/>
              <w:right w:val="single" w:sz="8" w:space="0" w:color="000000"/>
            </w:tcBorders>
            <w:vAlign w:val="center"/>
            <w:hideMark/>
          </w:tcPr>
          <w:p w14:paraId="5012886D" w14:textId="77777777" w:rsidR="00CC7DC5" w:rsidRPr="00191BA6" w:rsidRDefault="00CC7DC5" w:rsidP="00347640">
            <w:pPr>
              <w:rPr>
                <w:rFonts w:ascii="Marianne" w:eastAsia="Times New Roman" w:hAnsi="Marianne" w:cs="Calibri"/>
                <w:b/>
                <w:bCs/>
                <w:color w:val="000000"/>
                <w:sz w:val="18"/>
                <w:szCs w:val="18"/>
                <w:lang w:eastAsia="fr-FR"/>
              </w:rPr>
            </w:pPr>
          </w:p>
        </w:tc>
      </w:tr>
      <w:tr w:rsidR="00CC7DC5" w:rsidRPr="00191BA6" w14:paraId="24B43A90" w14:textId="77777777" w:rsidTr="00347640">
        <w:trPr>
          <w:trHeight w:val="947"/>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138B7BE" w14:textId="77777777" w:rsidR="00CC7DC5" w:rsidRPr="0097352F" w:rsidRDefault="00CC7DC5" w:rsidP="00347640">
            <w:pPr>
              <w:jc w:val="center"/>
              <w:rPr>
                <w:rFonts w:ascii="Marianne" w:eastAsia="Times New Roman" w:hAnsi="Marianne" w:cs="Calibri"/>
                <w:b/>
                <w:bCs/>
                <w:color w:val="000000"/>
                <w:sz w:val="18"/>
                <w:szCs w:val="18"/>
                <w:lang w:val="fr-FR" w:eastAsia="fr-FR"/>
              </w:rPr>
            </w:pPr>
            <w:r w:rsidRPr="0097352F">
              <w:rPr>
                <w:rFonts w:ascii="Marianne" w:eastAsia="Times New Roman" w:hAnsi="Marianne" w:cs="Calibri"/>
                <w:b/>
                <w:bCs/>
                <w:color w:val="000000"/>
                <w:sz w:val="18"/>
                <w:szCs w:val="18"/>
                <w:lang w:val="fr-FR" w:eastAsia="fr-FR"/>
              </w:rPr>
              <w:t>Travaux de lutte contre l’habitat indigne ou dégradé (Ma Prime logement décent) - Travaux lourds</w:t>
            </w:r>
          </w:p>
        </w:tc>
        <w:tc>
          <w:tcPr>
            <w:tcW w:w="117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7EDDCDA"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Atteinte de la classe «</w:t>
            </w:r>
            <w:r w:rsidRPr="0097352F">
              <w:rPr>
                <w:rFonts w:ascii="Calibri" w:eastAsia="Times New Roman" w:hAnsi="Calibri" w:cs="Calibri"/>
                <w:color w:val="000000"/>
                <w:sz w:val="18"/>
                <w:szCs w:val="18"/>
                <w:lang w:val="fr-FR" w:eastAsia="fr-FR"/>
              </w:rPr>
              <w:t> </w:t>
            </w:r>
            <w:r w:rsidRPr="0097352F">
              <w:rPr>
                <w:rFonts w:ascii="Marianne" w:eastAsia="Times New Roman" w:hAnsi="Marianne" w:cs="Calibri"/>
                <w:color w:val="000000"/>
                <w:sz w:val="18"/>
                <w:szCs w:val="18"/>
                <w:lang w:val="fr-FR" w:eastAsia="fr-FR"/>
              </w:rPr>
              <w:t>E</w:t>
            </w:r>
            <w:r w:rsidRPr="0097352F">
              <w:rPr>
                <w:rFonts w:ascii="Calibri" w:eastAsia="Times New Roman" w:hAnsi="Calibri" w:cs="Calibri"/>
                <w:color w:val="000000"/>
                <w:sz w:val="18"/>
                <w:szCs w:val="18"/>
                <w:lang w:val="fr-FR" w:eastAsia="fr-FR"/>
              </w:rPr>
              <w:t> </w:t>
            </w:r>
            <w:r w:rsidRPr="0097352F">
              <w:rPr>
                <w:rFonts w:ascii="Marianne" w:eastAsia="Times New Roman" w:hAnsi="Marianne" w:cs="Marianne"/>
                <w:color w:val="000000"/>
                <w:sz w:val="18"/>
                <w:szCs w:val="18"/>
                <w:lang w:val="fr-FR" w:eastAsia="fr-FR"/>
              </w:rPr>
              <w:t>»</w:t>
            </w:r>
            <w:r w:rsidRPr="0097352F">
              <w:rPr>
                <w:rFonts w:ascii="Marianne" w:eastAsia="Times New Roman" w:hAnsi="Marianne" w:cs="Calibri"/>
                <w:color w:val="000000"/>
                <w:sz w:val="18"/>
                <w:szCs w:val="18"/>
                <w:lang w:val="fr-FR" w:eastAsia="fr-FR"/>
              </w:rPr>
              <w:t xml:space="preserve"> minimale apr</w:t>
            </w:r>
            <w:r w:rsidRPr="0097352F">
              <w:rPr>
                <w:rFonts w:ascii="Marianne" w:eastAsia="Times New Roman" w:hAnsi="Marianne" w:cs="Marianne"/>
                <w:color w:val="000000"/>
                <w:sz w:val="18"/>
                <w:szCs w:val="18"/>
                <w:lang w:val="fr-FR" w:eastAsia="fr-FR"/>
              </w:rPr>
              <w:t>è</w:t>
            </w:r>
            <w:r w:rsidRPr="0097352F">
              <w:rPr>
                <w:rFonts w:ascii="Marianne" w:eastAsia="Times New Roman" w:hAnsi="Marianne" w:cs="Calibri"/>
                <w:color w:val="000000"/>
                <w:sz w:val="18"/>
                <w:szCs w:val="18"/>
                <w:lang w:val="fr-FR" w:eastAsia="fr-FR"/>
              </w:rPr>
              <w:t>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4B3E4F17"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06D1287" w14:textId="77777777" w:rsidR="00CC7DC5" w:rsidRPr="00191BA6" w:rsidRDefault="00CC7DC5" w:rsidP="00347640">
            <w:pPr>
              <w:jc w:val="cente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636C9178"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80 % TMO</w:t>
            </w:r>
            <w:r w:rsidRPr="0097352F">
              <w:rPr>
                <w:rFonts w:ascii="Marianne" w:eastAsia="Times New Roman" w:hAnsi="Marianne" w:cs="Calibri"/>
                <w:color w:val="000000"/>
                <w:sz w:val="18"/>
                <w:szCs w:val="18"/>
                <w:lang w:val="fr-FR" w:eastAsia="fr-FR"/>
              </w:rPr>
              <w:br/>
              <w:t>+10 %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57158CEC" w14:textId="77777777" w:rsidR="00CC7DC5" w:rsidRPr="0097352F" w:rsidRDefault="00CC7DC5" w:rsidP="00347640">
            <w:pPr>
              <w:rPr>
                <w:rFonts w:ascii="Marianne" w:eastAsia="Times New Roman" w:hAnsi="Marianne" w:cs="Calibri"/>
                <w:color w:val="000000"/>
                <w:sz w:val="18"/>
                <w:szCs w:val="18"/>
                <w:lang w:val="fr-FR" w:eastAsia="fr-FR"/>
              </w:rPr>
            </w:pPr>
          </w:p>
        </w:tc>
        <w:tc>
          <w:tcPr>
            <w:tcW w:w="1058" w:type="dxa"/>
            <w:tcBorders>
              <w:top w:val="nil"/>
              <w:left w:val="nil"/>
              <w:bottom w:val="single" w:sz="8" w:space="0" w:color="000000"/>
              <w:right w:val="single" w:sz="8" w:space="0" w:color="000000"/>
            </w:tcBorders>
            <w:shd w:val="clear" w:color="auto" w:fill="auto"/>
            <w:vAlign w:val="center"/>
            <w:hideMark/>
          </w:tcPr>
          <w:p w14:paraId="70CC1BE3"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156D1B8"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5AB85C3B"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6DB71BD9"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4303BCFD" w14:textId="77777777" w:rsidTr="00347640">
        <w:trPr>
          <w:trHeight w:val="977"/>
        </w:trPr>
        <w:tc>
          <w:tcPr>
            <w:tcW w:w="3153" w:type="dxa"/>
            <w:vMerge/>
            <w:tcBorders>
              <w:top w:val="nil"/>
              <w:left w:val="single" w:sz="8" w:space="0" w:color="000000"/>
              <w:bottom w:val="single" w:sz="8" w:space="0" w:color="000000"/>
              <w:right w:val="single" w:sz="8" w:space="0" w:color="000000"/>
            </w:tcBorders>
            <w:vAlign w:val="center"/>
            <w:hideMark/>
          </w:tcPr>
          <w:p w14:paraId="31375AFD" w14:textId="77777777" w:rsidR="00CC7DC5" w:rsidRPr="00191BA6" w:rsidRDefault="00CC7DC5" w:rsidP="00347640">
            <w:pPr>
              <w:rPr>
                <w:rFonts w:ascii="Marianne" w:eastAsia="Times New Roman" w:hAnsi="Marianne" w:cs="Calibri"/>
                <w:b/>
                <w:bCs/>
                <w:color w:val="000000"/>
                <w:sz w:val="18"/>
                <w:szCs w:val="18"/>
                <w:lang w:eastAsia="fr-FR"/>
              </w:rPr>
            </w:pPr>
          </w:p>
        </w:tc>
        <w:tc>
          <w:tcPr>
            <w:tcW w:w="1172" w:type="dxa"/>
            <w:vMerge/>
            <w:tcBorders>
              <w:top w:val="nil"/>
              <w:left w:val="single" w:sz="8" w:space="0" w:color="000000"/>
              <w:bottom w:val="single" w:sz="8" w:space="0" w:color="000000"/>
              <w:right w:val="single" w:sz="8" w:space="0" w:color="000000"/>
            </w:tcBorders>
            <w:vAlign w:val="center"/>
            <w:hideMark/>
          </w:tcPr>
          <w:p w14:paraId="33AA69FD" w14:textId="77777777" w:rsidR="00CC7DC5" w:rsidRPr="00191BA6" w:rsidRDefault="00CC7DC5" w:rsidP="00347640">
            <w:pPr>
              <w:rPr>
                <w:rFonts w:ascii="Marianne" w:eastAsia="Times New Roman" w:hAnsi="Marianne" w:cs="Calibri"/>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2BB0CCBA" w14:textId="77777777" w:rsidR="00CC7DC5" w:rsidRPr="00191BA6" w:rsidRDefault="00CC7DC5" w:rsidP="00347640">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38AACFCA" w14:textId="77777777" w:rsidR="00CC7DC5" w:rsidRPr="00191BA6" w:rsidRDefault="00CC7DC5" w:rsidP="00347640">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0BF25885"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60 % MO</w:t>
            </w:r>
            <w:r w:rsidRPr="0097352F">
              <w:rPr>
                <w:rFonts w:ascii="Marianne" w:eastAsia="Times New Roman" w:hAnsi="Marianne" w:cs="Calibri"/>
                <w:color w:val="000000"/>
                <w:sz w:val="18"/>
                <w:szCs w:val="18"/>
                <w:lang w:val="fr-FR" w:eastAsia="fr-FR"/>
              </w:rPr>
              <w:br/>
              <w:t>+10 %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6B3A9B83"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426CEF72"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82AAFD2"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48A7E919" w14:textId="77777777" w:rsidR="00CC7DC5" w:rsidRPr="00191BA6" w:rsidRDefault="00CC7DC5" w:rsidP="00347640">
            <w:pPr>
              <w:jc w:val="center"/>
              <w:rPr>
                <w:rFonts w:ascii="Marianne" w:eastAsia="Times New Roman" w:hAnsi="Marianne" w:cs="Calibri"/>
                <w:color w:val="000000"/>
                <w:sz w:val="18"/>
                <w:szCs w:val="18"/>
                <w:lang w:eastAsia="fr-FR"/>
              </w:rPr>
            </w:pP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6CA64DCE"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4BD5C0E5" w14:textId="77777777" w:rsidTr="00347640">
        <w:trPr>
          <w:trHeight w:val="1167"/>
        </w:trPr>
        <w:tc>
          <w:tcPr>
            <w:tcW w:w="3153" w:type="dxa"/>
            <w:vMerge/>
            <w:tcBorders>
              <w:top w:val="nil"/>
              <w:left w:val="single" w:sz="8" w:space="0" w:color="000000"/>
              <w:bottom w:val="single" w:sz="8" w:space="0" w:color="000000"/>
              <w:right w:val="single" w:sz="8" w:space="0" w:color="000000"/>
            </w:tcBorders>
            <w:vAlign w:val="center"/>
            <w:hideMark/>
          </w:tcPr>
          <w:p w14:paraId="01761825" w14:textId="77777777" w:rsidR="00CC7DC5" w:rsidRPr="00191BA6" w:rsidRDefault="00CC7DC5" w:rsidP="00347640">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2A88FBF0"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Non-atteinte de la classe «</w:t>
            </w:r>
            <w:r w:rsidRPr="0097352F">
              <w:rPr>
                <w:rFonts w:ascii="Calibri" w:eastAsia="Times New Roman" w:hAnsi="Calibri" w:cs="Calibri"/>
                <w:color w:val="000000"/>
                <w:sz w:val="18"/>
                <w:szCs w:val="18"/>
                <w:lang w:val="fr-FR" w:eastAsia="fr-FR"/>
              </w:rPr>
              <w:t> </w:t>
            </w:r>
            <w:r w:rsidRPr="0097352F">
              <w:rPr>
                <w:rFonts w:ascii="Marianne" w:eastAsia="Times New Roman" w:hAnsi="Marianne" w:cs="Calibri"/>
                <w:color w:val="000000"/>
                <w:sz w:val="18"/>
                <w:szCs w:val="18"/>
                <w:lang w:val="fr-FR" w:eastAsia="fr-FR"/>
              </w:rPr>
              <w:t>E</w:t>
            </w:r>
            <w:r w:rsidRPr="0097352F">
              <w:rPr>
                <w:rFonts w:ascii="Calibri" w:eastAsia="Times New Roman" w:hAnsi="Calibri" w:cs="Calibri"/>
                <w:color w:val="000000"/>
                <w:sz w:val="18"/>
                <w:szCs w:val="18"/>
                <w:lang w:val="fr-FR" w:eastAsia="fr-FR"/>
              </w:rPr>
              <w:t> </w:t>
            </w:r>
            <w:r w:rsidRPr="0097352F">
              <w:rPr>
                <w:rFonts w:ascii="Marianne" w:eastAsia="Times New Roman" w:hAnsi="Marianne" w:cs="Marianne"/>
                <w:color w:val="000000"/>
                <w:sz w:val="18"/>
                <w:szCs w:val="18"/>
                <w:lang w:val="fr-FR" w:eastAsia="fr-FR"/>
              </w:rPr>
              <w:t>»</w:t>
            </w:r>
            <w:r w:rsidRPr="0097352F">
              <w:rPr>
                <w:rFonts w:ascii="Marianne" w:eastAsia="Times New Roman" w:hAnsi="Marianne" w:cs="Calibri"/>
                <w:color w:val="000000"/>
                <w:sz w:val="18"/>
                <w:szCs w:val="18"/>
                <w:lang w:val="fr-FR" w:eastAsia="fr-FR"/>
              </w:rPr>
              <w:t xml:space="preserve"> minimale apr</w:t>
            </w:r>
            <w:r w:rsidRPr="0097352F">
              <w:rPr>
                <w:rFonts w:ascii="Marianne" w:eastAsia="Times New Roman" w:hAnsi="Marianne" w:cs="Marianne"/>
                <w:color w:val="000000"/>
                <w:sz w:val="18"/>
                <w:szCs w:val="18"/>
                <w:lang w:val="fr-FR" w:eastAsia="fr-FR"/>
              </w:rPr>
              <w:t>è</w:t>
            </w:r>
            <w:r w:rsidRPr="0097352F">
              <w:rPr>
                <w:rFonts w:ascii="Marianne" w:eastAsia="Times New Roman" w:hAnsi="Marianne" w:cs="Calibri"/>
                <w:color w:val="000000"/>
                <w:sz w:val="18"/>
                <w:szCs w:val="18"/>
                <w:lang w:val="fr-FR" w:eastAsia="fr-FR"/>
              </w:rPr>
              <w:t>s travaux</w:t>
            </w:r>
          </w:p>
        </w:tc>
        <w:tc>
          <w:tcPr>
            <w:tcW w:w="946" w:type="dxa"/>
            <w:tcBorders>
              <w:top w:val="nil"/>
              <w:left w:val="nil"/>
              <w:bottom w:val="single" w:sz="8" w:space="0" w:color="000000"/>
              <w:right w:val="single" w:sz="8" w:space="0" w:color="000000"/>
            </w:tcBorders>
            <w:shd w:val="clear" w:color="000000" w:fill="D8D8D8"/>
            <w:vAlign w:val="center"/>
            <w:hideMark/>
          </w:tcPr>
          <w:p w14:paraId="6435FE61"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50 000 €</w:t>
            </w:r>
          </w:p>
        </w:tc>
        <w:tc>
          <w:tcPr>
            <w:tcW w:w="1197" w:type="dxa"/>
            <w:tcBorders>
              <w:top w:val="nil"/>
              <w:left w:val="nil"/>
              <w:bottom w:val="single" w:sz="8" w:space="0" w:color="000000"/>
              <w:right w:val="single" w:sz="8" w:space="0" w:color="000000"/>
            </w:tcBorders>
            <w:shd w:val="clear" w:color="auto" w:fill="auto"/>
            <w:vAlign w:val="center"/>
            <w:hideMark/>
          </w:tcPr>
          <w:p w14:paraId="066CAC91"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1224DFE4"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50 % TMO et MO</w:t>
            </w:r>
            <w:r w:rsidRPr="0097352F">
              <w:rPr>
                <w:rFonts w:ascii="Marianne" w:eastAsia="Times New Roman" w:hAnsi="Marianne" w:cs="Calibri"/>
                <w:color w:val="000000"/>
                <w:sz w:val="18"/>
                <w:szCs w:val="18"/>
                <w:lang w:val="fr-FR" w:eastAsia="fr-FR"/>
              </w:rPr>
              <w:br/>
              <w:t>+10 %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2BADDD8F"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48198579"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16225A96"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3EF9E7FC" w14:textId="77777777" w:rsidR="00CC7DC5" w:rsidRPr="00191BA6" w:rsidRDefault="00CC7DC5" w:rsidP="00347640">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144590EE"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7B386F22" w14:textId="77777777" w:rsidTr="00347640">
        <w:trPr>
          <w:trHeight w:val="1112"/>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255E123" w14:textId="77777777" w:rsidR="00CC7DC5" w:rsidRPr="0097352F" w:rsidRDefault="00CC7DC5" w:rsidP="00347640">
            <w:pPr>
              <w:jc w:val="center"/>
              <w:rPr>
                <w:rFonts w:ascii="Marianne" w:eastAsia="Times New Roman" w:hAnsi="Marianne" w:cs="Calibri"/>
                <w:b/>
                <w:bCs/>
                <w:color w:val="000000"/>
                <w:sz w:val="18"/>
                <w:szCs w:val="18"/>
                <w:lang w:val="fr-FR" w:eastAsia="fr-FR"/>
              </w:rPr>
            </w:pPr>
            <w:r w:rsidRPr="0097352F">
              <w:rPr>
                <w:rFonts w:ascii="Marianne" w:eastAsia="Times New Roman" w:hAnsi="Marianne" w:cs="Calibri"/>
                <w:b/>
                <w:bCs/>
                <w:color w:val="000000"/>
                <w:sz w:val="18"/>
                <w:szCs w:val="18"/>
                <w:lang w:val="fr-FR" w:eastAsia="fr-FR"/>
              </w:rPr>
              <w:t xml:space="preserve">Travaux de rénovation énergétique MaPrimeRénov’ Parcours Accompagné </w:t>
            </w:r>
          </w:p>
        </w:tc>
        <w:tc>
          <w:tcPr>
            <w:tcW w:w="1172" w:type="dxa"/>
            <w:tcBorders>
              <w:top w:val="nil"/>
              <w:left w:val="nil"/>
              <w:bottom w:val="single" w:sz="8" w:space="0" w:color="000000"/>
              <w:right w:val="single" w:sz="8" w:space="0" w:color="000000"/>
            </w:tcBorders>
            <w:shd w:val="clear" w:color="auto" w:fill="auto"/>
            <w:vAlign w:val="center"/>
            <w:hideMark/>
          </w:tcPr>
          <w:p w14:paraId="13AAF4A7"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2 classes</w:t>
            </w:r>
          </w:p>
        </w:tc>
        <w:tc>
          <w:tcPr>
            <w:tcW w:w="946" w:type="dxa"/>
            <w:tcBorders>
              <w:top w:val="nil"/>
              <w:left w:val="nil"/>
              <w:bottom w:val="single" w:sz="8" w:space="0" w:color="000000"/>
              <w:right w:val="single" w:sz="8" w:space="0" w:color="000000"/>
            </w:tcBorders>
            <w:shd w:val="clear" w:color="000000" w:fill="D8D8D8"/>
            <w:vAlign w:val="center"/>
            <w:hideMark/>
          </w:tcPr>
          <w:p w14:paraId="20786497" w14:textId="77777777" w:rsidR="00CC7DC5" w:rsidRPr="00632B36" w:rsidRDefault="00CC7DC5" w:rsidP="00347640">
            <w:pPr>
              <w:jc w:val="center"/>
              <w:rPr>
                <w:rFonts w:ascii="Marianne" w:eastAsia="Times New Roman" w:hAnsi="Marianne" w:cs="Calibri"/>
                <w:color w:val="00B0F0"/>
                <w:sz w:val="18"/>
                <w:szCs w:val="18"/>
                <w:lang w:eastAsia="fr-FR"/>
              </w:rPr>
            </w:pPr>
            <w:r w:rsidRPr="00632B36">
              <w:rPr>
                <w:rFonts w:ascii="Marianne" w:eastAsia="Times New Roman" w:hAnsi="Marianne" w:cs="Calibri"/>
                <w:color w:val="00B0F0"/>
                <w:sz w:val="18"/>
                <w:szCs w:val="18"/>
                <w:lang w:eastAsia="fr-FR"/>
              </w:rPr>
              <w:t>30 000 €</w:t>
            </w:r>
          </w:p>
        </w:tc>
        <w:tc>
          <w:tcPr>
            <w:tcW w:w="1197" w:type="dxa"/>
            <w:tcBorders>
              <w:top w:val="nil"/>
              <w:left w:val="nil"/>
              <w:bottom w:val="single" w:sz="8" w:space="0" w:color="000000"/>
              <w:right w:val="single" w:sz="8" w:space="0" w:color="000000"/>
            </w:tcBorders>
            <w:shd w:val="clear" w:color="auto" w:fill="auto"/>
            <w:vAlign w:val="center"/>
            <w:hideMark/>
          </w:tcPr>
          <w:p w14:paraId="45B7B7FE"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val="restart"/>
            <w:tcBorders>
              <w:top w:val="nil"/>
              <w:left w:val="nil"/>
              <w:right w:val="single" w:sz="8" w:space="0" w:color="000000"/>
            </w:tcBorders>
            <w:shd w:val="clear" w:color="000000" w:fill="D8D8D8"/>
            <w:vAlign w:val="center"/>
            <w:hideMark/>
          </w:tcPr>
          <w:p w14:paraId="341A5B86"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80 % TMO</w:t>
            </w:r>
            <w:r w:rsidRPr="0097352F">
              <w:rPr>
                <w:rFonts w:ascii="Marianne" w:eastAsia="Times New Roman" w:hAnsi="Marianne" w:cs="Calibri"/>
                <w:color w:val="000000"/>
                <w:sz w:val="18"/>
                <w:szCs w:val="18"/>
                <w:lang w:val="fr-FR" w:eastAsia="fr-FR"/>
              </w:rPr>
              <w:br/>
            </w:r>
            <w:r w:rsidRPr="0097352F">
              <w:rPr>
                <w:rFonts w:ascii="Marianne" w:eastAsia="Times New Roman" w:hAnsi="Marianne" w:cs="Calibri"/>
                <w:color w:val="000000"/>
                <w:sz w:val="18"/>
                <w:szCs w:val="18"/>
                <w:lang w:val="fr-FR" w:eastAsia="fr-FR"/>
              </w:rPr>
              <w:br/>
              <w:t>et</w:t>
            </w:r>
          </w:p>
          <w:p w14:paraId="7235EBC2" w14:textId="77777777" w:rsidR="00CC7DC5" w:rsidRPr="0097352F" w:rsidRDefault="00CC7DC5" w:rsidP="00347640">
            <w:pPr>
              <w:jc w:val="center"/>
              <w:rPr>
                <w:rFonts w:ascii="Marianne" w:eastAsia="Times New Roman" w:hAnsi="Marianne" w:cs="Calibri"/>
                <w:color w:val="000000"/>
                <w:sz w:val="18"/>
                <w:szCs w:val="18"/>
                <w:lang w:val="fr-FR" w:eastAsia="fr-FR"/>
              </w:rPr>
            </w:pPr>
          </w:p>
          <w:p w14:paraId="19A267A4" w14:textId="77777777" w:rsidR="00CC7DC5" w:rsidRPr="0097352F" w:rsidRDefault="00CC7DC5" w:rsidP="00347640">
            <w:pPr>
              <w:jc w:val="center"/>
              <w:rPr>
                <w:rFonts w:ascii="Marianne" w:eastAsia="Times New Roman" w:hAnsi="Marianne" w:cs="Calibri"/>
                <w:color w:val="000000"/>
                <w:sz w:val="18"/>
                <w:szCs w:val="18"/>
                <w:lang w:val="fr-FR" w:eastAsia="fr-FR"/>
              </w:rPr>
            </w:pPr>
            <w:r w:rsidRPr="0097352F">
              <w:rPr>
                <w:rFonts w:ascii="Marianne" w:eastAsia="Times New Roman" w:hAnsi="Marianne" w:cs="Calibri"/>
                <w:color w:val="000000"/>
                <w:sz w:val="18"/>
                <w:szCs w:val="18"/>
                <w:lang w:val="fr-FR" w:eastAsia="fr-FR"/>
              </w:rPr>
              <w:t>60 % MO</w:t>
            </w:r>
          </w:p>
          <w:p w14:paraId="066EC34B" w14:textId="77777777" w:rsidR="00CC7DC5" w:rsidRPr="0097352F" w:rsidRDefault="00CC7DC5" w:rsidP="00347640">
            <w:pPr>
              <w:jc w:val="center"/>
              <w:rPr>
                <w:rFonts w:ascii="Marianne" w:eastAsia="Times New Roman" w:hAnsi="Marianne" w:cs="Calibri"/>
                <w:strike/>
                <w:color w:val="000000"/>
                <w:sz w:val="18"/>
                <w:szCs w:val="18"/>
                <w:lang w:val="fr-FR" w:eastAsia="fr-FR"/>
              </w:rPr>
            </w:pPr>
            <w:r w:rsidRPr="0097352F">
              <w:rPr>
                <w:rFonts w:ascii="Marianne" w:eastAsia="Times New Roman" w:hAnsi="Marianne" w:cs="Calibri"/>
                <w:color w:val="000000"/>
                <w:sz w:val="18"/>
                <w:szCs w:val="18"/>
                <w:lang w:val="fr-FR" w:eastAsia="fr-FR"/>
              </w:rPr>
              <w:br/>
            </w:r>
            <w:r w:rsidRPr="0097352F">
              <w:rPr>
                <w:rFonts w:ascii="Marianne" w:eastAsia="Times New Roman" w:hAnsi="Marianne" w:cs="Calibri"/>
                <w:strike/>
                <w:color w:val="00B0F0"/>
                <w:sz w:val="18"/>
                <w:szCs w:val="18"/>
                <w:lang w:val="fr-FR" w:eastAsia="fr-FR"/>
              </w:rPr>
              <w:t>+10 % pour les sorties de passoires pour les aides Anah</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246B703"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DE7D2B8"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18BB482"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7798CCFE" w14:textId="77777777" w:rsidR="00CC7DC5" w:rsidRPr="00191BA6" w:rsidRDefault="00CC7DC5" w:rsidP="00347640">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3BFD3073"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48244AF5" w14:textId="77777777" w:rsidTr="00347640">
        <w:trPr>
          <w:trHeight w:val="370"/>
        </w:trPr>
        <w:tc>
          <w:tcPr>
            <w:tcW w:w="3153" w:type="dxa"/>
            <w:vMerge/>
            <w:tcBorders>
              <w:top w:val="nil"/>
              <w:left w:val="single" w:sz="8" w:space="0" w:color="000000"/>
              <w:bottom w:val="single" w:sz="8" w:space="0" w:color="000000"/>
              <w:right w:val="single" w:sz="8" w:space="0" w:color="000000"/>
            </w:tcBorders>
            <w:vAlign w:val="center"/>
            <w:hideMark/>
          </w:tcPr>
          <w:p w14:paraId="3F0C76DE" w14:textId="77777777" w:rsidR="00CC7DC5" w:rsidRPr="00191BA6" w:rsidRDefault="00CC7DC5" w:rsidP="00347640">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5C3904E1"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3 classes</w:t>
            </w:r>
            <w:r>
              <w:rPr>
                <w:rFonts w:ascii="Marianne" w:eastAsia="Times New Roman" w:hAnsi="Marianne" w:cs="Calibri"/>
                <w:color w:val="000000"/>
                <w:sz w:val="18"/>
                <w:szCs w:val="18"/>
                <w:lang w:eastAsia="fr-FR"/>
              </w:rPr>
              <w:t xml:space="preserve"> </w:t>
            </w:r>
            <w:r w:rsidRPr="00632B36">
              <w:rPr>
                <w:rFonts w:ascii="Marianne" w:eastAsia="Times New Roman" w:hAnsi="Marianne" w:cs="Calibri"/>
                <w:color w:val="00B0F0"/>
                <w:sz w:val="18"/>
                <w:szCs w:val="18"/>
                <w:lang w:eastAsia="fr-FR"/>
              </w:rPr>
              <w:t>ou +</w:t>
            </w:r>
          </w:p>
        </w:tc>
        <w:tc>
          <w:tcPr>
            <w:tcW w:w="946" w:type="dxa"/>
            <w:tcBorders>
              <w:top w:val="nil"/>
              <w:left w:val="nil"/>
              <w:bottom w:val="single" w:sz="8" w:space="0" w:color="000000"/>
              <w:right w:val="single" w:sz="8" w:space="0" w:color="000000"/>
            </w:tcBorders>
            <w:shd w:val="clear" w:color="000000" w:fill="D8D8D8"/>
            <w:vAlign w:val="center"/>
            <w:hideMark/>
          </w:tcPr>
          <w:p w14:paraId="127D0A9A" w14:textId="77777777" w:rsidR="00CC7DC5" w:rsidRPr="00632B36" w:rsidRDefault="00CC7DC5" w:rsidP="00347640">
            <w:pPr>
              <w:jc w:val="center"/>
              <w:rPr>
                <w:rFonts w:ascii="Marianne" w:eastAsia="Times New Roman" w:hAnsi="Marianne" w:cs="Calibri"/>
                <w:color w:val="00B0F0"/>
                <w:sz w:val="18"/>
                <w:szCs w:val="18"/>
                <w:lang w:eastAsia="fr-FR"/>
              </w:rPr>
            </w:pPr>
            <w:r w:rsidRPr="00632B36">
              <w:rPr>
                <w:rFonts w:ascii="Marianne" w:eastAsia="Times New Roman" w:hAnsi="Marianne" w:cs="Calibri"/>
                <w:color w:val="00B0F0"/>
                <w:sz w:val="18"/>
                <w:szCs w:val="18"/>
                <w:lang w:eastAsia="fr-FR"/>
              </w:rPr>
              <w:t>40</w:t>
            </w:r>
            <w:r w:rsidRPr="00632B36">
              <w:rPr>
                <w:rFonts w:ascii="Calibri" w:eastAsia="Times New Roman" w:hAnsi="Calibri" w:cs="Calibri"/>
                <w:color w:val="00B0F0"/>
                <w:sz w:val="18"/>
                <w:szCs w:val="18"/>
                <w:lang w:eastAsia="fr-FR"/>
              </w:rPr>
              <w:t> </w:t>
            </w:r>
            <w:r w:rsidRPr="00632B36">
              <w:rPr>
                <w:rFonts w:ascii="Marianne" w:eastAsia="Times New Roman" w:hAnsi="Marianne" w:cs="Calibri"/>
                <w:color w:val="00B0F0"/>
                <w:sz w:val="18"/>
                <w:szCs w:val="18"/>
                <w:lang w:eastAsia="fr-FR"/>
              </w:rPr>
              <w:t xml:space="preserve">000 </w:t>
            </w:r>
            <w:r w:rsidRPr="00632B36">
              <w:rPr>
                <w:rFonts w:ascii="Marianne" w:eastAsia="Times New Roman" w:hAnsi="Marianne" w:cs="Mariann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620C67C5"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tcBorders>
              <w:left w:val="nil"/>
              <w:right w:val="single" w:sz="8" w:space="0" w:color="000000"/>
            </w:tcBorders>
            <w:shd w:val="clear" w:color="000000" w:fill="D8D8D8"/>
            <w:vAlign w:val="center"/>
            <w:hideMark/>
          </w:tcPr>
          <w:p w14:paraId="10F5E8C1" w14:textId="77777777" w:rsidR="00CC7DC5" w:rsidRPr="00191BA6" w:rsidRDefault="00CC7DC5" w:rsidP="00347640">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44EEF513" w14:textId="77777777" w:rsidR="00CC7DC5" w:rsidRPr="00191BA6" w:rsidRDefault="00CC7DC5" w:rsidP="00347640">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1E3CC640" w14:textId="77777777" w:rsidR="00CC7DC5" w:rsidRPr="00191BA6" w:rsidRDefault="00CC7DC5" w:rsidP="00347640">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1C8E51C1" w14:textId="77777777" w:rsidR="00CC7DC5" w:rsidRPr="00191BA6" w:rsidRDefault="00CC7DC5" w:rsidP="00347640">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1AE31E0D" w14:textId="77777777" w:rsidR="00CC7DC5" w:rsidRPr="00191BA6" w:rsidRDefault="00CC7DC5" w:rsidP="00347640">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16049066"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73B313A2" w14:textId="77777777" w:rsidTr="00347640">
        <w:trPr>
          <w:trHeight w:val="911"/>
        </w:trPr>
        <w:tc>
          <w:tcPr>
            <w:tcW w:w="3153" w:type="dxa"/>
            <w:vMerge/>
            <w:tcBorders>
              <w:top w:val="nil"/>
              <w:left w:val="single" w:sz="8" w:space="0" w:color="000000"/>
              <w:bottom w:val="single" w:sz="8" w:space="0" w:color="000000"/>
              <w:right w:val="single" w:sz="8" w:space="0" w:color="000000"/>
            </w:tcBorders>
            <w:vAlign w:val="center"/>
            <w:hideMark/>
          </w:tcPr>
          <w:p w14:paraId="335C71CC" w14:textId="77777777" w:rsidR="00CC7DC5" w:rsidRPr="00191BA6" w:rsidRDefault="00CC7DC5" w:rsidP="00347640">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7C865BF3" w14:textId="77777777" w:rsidR="00CC7DC5" w:rsidRPr="00632B36" w:rsidRDefault="00CC7DC5" w:rsidP="00347640">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Gain de 4 classes ou +</w:t>
            </w:r>
          </w:p>
        </w:tc>
        <w:tc>
          <w:tcPr>
            <w:tcW w:w="946" w:type="dxa"/>
            <w:tcBorders>
              <w:top w:val="nil"/>
              <w:left w:val="nil"/>
              <w:bottom w:val="single" w:sz="8" w:space="0" w:color="000000"/>
              <w:right w:val="single" w:sz="8" w:space="0" w:color="000000"/>
            </w:tcBorders>
            <w:shd w:val="clear" w:color="000000" w:fill="D8D8D8"/>
            <w:vAlign w:val="center"/>
            <w:hideMark/>
          </w:tcPr>
          <w:p w14:paraId="498265FF" w14:textId="77777777" w:rsidR="00CC7DC5" w:rsidRPr="00632B36" w:rsidRDefault="00CC7DC5" w:rsidP="00347640">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70</w:t>
            </w:r>
            <w:r w:rsidRPr="00632B36">
              <w:rPr>
                <w:rFonts w:ascii="Calibri" w:eastAsia="Times New Roman" w:hAnsi="Calibri" w:cs="Calibri"/>
                <w:strike/>
                <w:color w:val="00B0F0"/>
                <w:sz w:val="18"/>
                <w:szCs w:val="18"/>
                <w:lang w:eastAsia="fr-FR"/>
              </w:rPr>
              <w:t> </w:t>
            </w:r>
            <w:r w:rsidRPr="00632B36">
              <w:rPr>
                <w:rFonts w:ascii="Marianne" w:eastAsia="Times New Roman" w:hAnsi="Marianne" w:cs="Calibri"/>
                <w:strike/>
                <w:color w:val="00B0F0"/>
                <w:sz w:val="18"/>
                <w:szCs w:val="18"/>
                <w:lang w:eastAsia="fr-FR"/>
              </w:rPr>
              <w:t xml:space="preserve">000 </w:t>
            </w:r>
            <w:r w:rsidRPr="00632B36">
              <w:rPr>
                <w:rFonts w:ascii="Marianne" w:eastAsia="Times New Roman" w:hAnsi="Marianne" w:cs="Marianne"/>
                <w:strik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2A8FD70F" w14:textId="77777777" w:rsidR="00CC7DC5" w:rsidRPr="00632B36" w:rsidRDefault="00CC7DC5" w:rsidP="00347640">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w:t>
            </w:r>
          </w:p>
        </w:tc>
        <w:tc>
          <w:tcPr>
            <w:tcW w:w="1325" w:type="dxa"/>
            <w:vMerge/>
            <w:tcBorders>
              <w:left w:val="nil"/>
              <w:bottom w:val="single" w:sz="8" w:space="0" w:color="000000"/>
              <w:right w:val="single" w:sz="8" w:space="0" w:color="000000"/>
            </w:tcBorders>
            <w:shd w:val="clear" w:color="000000" w:fill="D8D8D8"/>
            <w:vAlign w:val="center"/>
            <w:hideMark/>
          </w:tcPr>
          <w:p w14:paraId="6B3A11BE" w14:textId="77777777" w:rsidR="00CC7DC5" w:rsidRPr="00191BA6" w:rsidRDefault="00CC7DC5" w:rsidP="00347640">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2DC7A82D" w14:textId="77777777" w:rsidR="00CC7DC5" w:rsidRPr="00191BA6" w:rsidRDefault="00CC7DC5" w:rsidP="00347640">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5F8B8D74" w14:textId="77777777" w:rsidR="00CC7DC5" w:rsidRPr="00191BA6" w:rsidRDefault="00CC7DC5" w:rsidP="00347640">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07BE8372" w14:textId="77777777" w:rsidR="00CC7DC5" w:rsidRPr="00191BA6" w:rsidRDefault="00CC7DC5" w:rsidP="00347640">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32C559E6" w14:textId="77777777" w:rsidR="00CC7DC5" w:rsidRPr="00191BA6" w:rsidRDefault="00CC7DC5" w:rsidP="00347640">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581689D8"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3C791946" w14:textId="77777777" w:rsidTr="00347640">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8052AD5"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Travaux d’accessibilité ou d’adaptation</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39490652"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22</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 xml:space="preserve">000 </w:t>
            </w:r>
            <w:r w:rsidRPr="00191BA6">
              <w:rPr>
                <w:rFonts w:ascii="Marianne" w:eastAsia="Times New Roman" w:hAnsi="Marianne" w:cs="Marianne"/>
                <w:color w:val="000000"/>
                <w:sz w:val="18"/>
                <w:szCs w:val="18"/>
                <w:lang w:eastAsia="fr-FR"/>
              </w:rPr>
              <w:t>€</w:t>
            </w:r>
          </w:p>
        </w:tc>
        <w:tc>
          <w:tcPr>
            <w:tcW w:w="1197" w:type="dxa"/>
            <w:tcBorders>
              <w:top w:val="nil"/>
              <w:left w:val="nil"/>
              <w:bottom w:val="single" w:sz="8" w:space="0" w:color="000000"/>
              <w:right w:val="single" w:sz="8" w:space="0" w:color="000000"/>
            </w:tcBorders>
            <w:shd w:val="clear" w:color="000000" w:fill="000000"/>
            <w:vAlign w:val="center"/>
            <w:hideMark/>
          </w:tcPr>
          <w:p w14:paraId="41844291" w14:textId="77777777" w:rsidR="00CC7DC5" w:rsidRPr="00191BA6" w:rsidRDefault="00CC7DC5" w:rsidP="00347640">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09FA9929"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 TMO</w:t>
            </w:r>
          </w:p>
        </w:tc>
        <w:tc>
          <w:tcPr>
            <w:tcW w:w="1048" w:type="dxa"/>
            <w:tcBorders>
              <w:top w:val="nil"/>
              <w:left w:val="nil"/>
              <w:bottom w:val="single" w:sz="8" w:space="0" w:color="000000"/>
              <w:right w:val="single" w:sz="8" w:space="0" w:color="000000"/>
            </w:tcBorders>
            <w:shd w:val="clear" w:color="000000" w:fill="000000"/>
            <w:vAlign w:val="center"/>
            <w:hideMark/>
          </w:tcPr>
          <w:p w14:paraId="6DD25D42"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3A50A2FD"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4289A10C"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34F41ABC"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13B25BD1"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45F3A782" w14:textId="77777777" w:rsidTr="00347640">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0CCB5CB0" w14:textId="77777777" w:rsidR="00CC7DC5" w:rsidRPr="00191BA6" w:rsidRDefault="00CC7DC5" w:rsidP="00347640">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70AF7FA3" w14:textId="77777777" w:rsidR="00CC7DC5" w:rsidRPr="00191BA6" w:rsidRDefault="00CC7DC5" w:rsidP="00347640">
            <w:pPr>
              <w:rPr>
                <w:rFonts w:ascii="Marianne" w:eastAsia="Times New Roman" w:hAnsi="Marianne" w:cs="Calibri"/>
                <w:color w:val="000000"/>
                <w:sz w:val="18"/>
                <w:szCs w:val="18"/>
                <w:lang w:eastAsia="fr-FR"/>
              </w:rPr>
            </w:pPr>
          </w:p>
        </w:tc>
        <w:tc>
          <w:tcPr>
            <w:tcW w:w="1197" w:type="dxa"/>
            <w:tcBorders>
              <w:top w:val="nil"/>
              <w:left w:val="nil"/>
              <w:bottom w:val="single" w:sz="8" w:space="0" w:color="000000"/>
              <w:right w:val="single" w:sz="8" w:space="0" w:color="000000"/>
            </w:tcBorders>
            <w:shd w:val="clear" w:color="000000" w:fill="000000"/>
            <w:vAlign w:val="center"/>
            <w:hideMark/>
          </w:tcPr>
          <w:p w14:paraId="17C076CB" w14:textId="77777777" w:rsidR="00CC7DC5" w:rsidRPr="00191BA6" w:rsidRDefault="00CC7DC5" w:rsidP="00347640">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4D9A16D9"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 MO</w:t>
            </w:r>
          </w:p>
        </w:tc>
        <w:tc>
          <w:tcPr>
            <w:tcW w:w="1048" w:type="dxa"/>
            <w:tcBorders>
              <w:top w:val="nil"/>
              <w:left w:val="nil"/>
              <w:bottom w:val="single" w:sz="8" w:space="0" w:color="000000"/>
              <w:right w:val="single" w:sz="8" w:space="0" w:color="000000"/>
            </w:tcBorders>
            <w:shd w:val="clear" w:color="000000" w:fill="000000"/>
            <w:vAlign w:val="center"/>
            <w:hideMark/>
          </w:tcPr>
          <w:p w14:paraId="2B6B5927"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5047EA3C"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71F1DB0F"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666DB16D" w14:textId="77777777" w:rsidR="00CC7DC5" w:rsidRPr="00527164" w:rsidRDefault="00CC7DC5" w:rsidP="00347640">
            <w:pPr>
              <w:jc w:val="center"/>
              <w:rPr>
                <w:rFonts w:ascii="Marianne" w:eastAsia="Times New Roman" w:hAnsi="Marianne" w:cs="Calibri"/>
                <w:color w:val="000000"/>
                <w:sz w:val="18"/>
                <w:szCs w:val="18"/>
                <w:lang w:eastAsia="fr-FR"/>
              </w:rPr>
            </w:pPr>
            <w:r w:rsidRPr="00527164">
              <w:rPr>
                <w:rFonts w:ascii="Marianne" w:eastAsia="Times New Roman" w:hAnsi="Marianne" w:cs="Calibri"/>
                <w:color w:val="000000"/>
                <w:sz w:val="18"/>
                <w:szCs w:val="18"/>
                <w:lang w:eastAsia="fr-FR"/>
              </w:rPr>
              <w:t>100 % MO</w:t>
            </w:r>
          </w:p>
        </w:tc>
        <w:tc>
          <w:tcPr>
            <w:tcW w:w="2997" w:type="dxa"/>
            <w:tcBorders>
              <w:top w:val="nil"/>
              <w:left w:val="nil"/>
              <w:bottom w:val="single" w:sz="8" w:space="0" w:color="000000"/>
              <w:right w:val="single" w:sz="8" w:space="0" w:color="000000"/>
            </w:tcBorders>
            <w:shd w:val="clear" w:color="auto" w:fill="auto"/>
            <w:vAlign w:val="center"/>
            <w:hideMark/>
          </w:tcPr>
          <w:p w14:paraId="193CA0DB"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4D2FFFBB" w14:textId="77777777" w:rsidTr="00347640">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F6DF7AD" w14:textId="77777777" w:rsidR="00CC7DC5" w:rsidRPr="00191BA6" w:rsidRDefault="00CC7DC5" w:rsidP="00347640">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Autres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28C36C55"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C1FD377"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1C006D3A"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35 % TMO</w:t>
            </w:r>
          </w:p>
        </w:tc>
        <w:tc>
          <w:tcPr>
            <w:tcW w:w="1048" w:type="dxa"/>
            <w:tcBorders>
              <w:top w:val="nil"/>
              <w:left w:val="nil"/>
              <w:bottom w:val="single" w:sz="8" w:space="0" w:color="000000"/>
              <w:right w:val="single" w:sz="8" w:space="0" w:color="000000"/>
            </w:tcBorders>
            <w:shd w:val="clear" w:color="auto" w:fill="auto"/>
            <w:vAlign w:val="center"/>
            <w:hideMark/>
          </w:tcPr>
          <w:p w14:paraId="576AFA40"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3E0F3B39"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95FC89B"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1A9FC66A" w14:textId="77777777" w:rsidR="00CC7DC5" w:rsidRPr="00527164" w:rsidRDefault="00CC7DC5" w:rsidP="00347640">
            <w:pPr>
              <w:jc w:val="center"/>
              <w:rPr>
                <w:rFonts w:ascii="Marianne" w:eastAsia="Times New Roman" w:hAnsi="Marianne" w:cs="Calibri"/>
                <w:color w:val="000000"/>
                <w:sz w:val="18"/>
                <w:szCs w:val="18"/>
                <w:lang w:eastAsia="fr-FR"/>
              </w:rPr>
            </w:pPr>
            <w:r w:rsidRPr="00527164">
              <w:rPr>
                <w:rFonts w:ascii="Marianne" w:eastAsia="Times New Roman" w:hAnsi="Marianne" w:cs="Calibri"/>
                <w:color w:val="000000"/>
                <w:sz w:val="18"/>
                <w:szCs w:val="18"/>
                <w:lang w:eastAsia="fr-FR"/>
              </w:rPr>
              <w:t>100 % TMO</w:t>
            </w:r>
          </w:p>
        </w:tc>
        <w:tc>
          <w:tcPr>
            <w:tcW w:w="2997" w:type="dxa"/>
            <w:tcBorders>
              <w:top w:val="nil"/>
              <w:left w:val="nil"/>
              <w:bottom w:val="single" w:sz="8" w:space="0" w:color="000000"/>
              <w:right w:val="single" w:sz="8" w:space="0" w:color="000000"/>
            </w:tcBorders>
            <w:shd w:val="clear" w:color="auto" w:fill="auto"/>
            <w:vAlign w:val="center"/>
            <w:hideMark/>
          </w:tcPr>
          <w:p w14:paraId="7E8B9DC1"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317C903C" w14:textId="77777777" w:rsidTr="00347640">
        <w:trPr>
          <w:trHeight w:val="941"/>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45728445" w14:textId="77777777" w:rsidR="00CC7DC5" w:rsidRPr="00191BA6" w:rsidRDefault="00CC7DC5" w:rsidP="00347640">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55493504" w14:textId="77777777" w:rsidR="00CC7DC5" w:rsidRPr="00191BA6" w:rsidRDefault="00CC7DC5" w:rsidP="00347640">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7483AE25" w14:textId="77777777" w:rsidR="00CC7DC5" w:rsidRPr="00191BA6" w:rsidRDefault="00CC7DC5" w:rsidP="00347640">
            <w:pPr>
              <w:rPr>
                <w:rFonts w:ascii="Marianne" w:eastAsia="Times New Roman" w:hAnsi="Marianne" w:cs="Calibri"/>
                <w:color w:val="000000"/>
                <w:sz w:val="18"/>
                <w:szCs w:val="18"/>
                <w:lang w:eastAsia="fr-FR"/>
              </w:rPr>
            </w:pPr>
          </w:p>
        </w:tc>
        <w:tc>
          <w:tcPr>
            <w:tcW w:w="1325" w:type="dxa"/>
            <w:tcBorders>
              <w:top w:val="nil"/>
              <w:left w:val="nil"/>
              <w:bottom w:val="nil"/>
              <w:right w:val="single" w:sz="8" w:space="0" w:color="000000"/>
            </w:tcBorders>
            <w:shd w:val="clear" w:color="000000" w:fill="D8D8D8"/>
            <w:vAlign w:val="center"/>
            <w:hideMark/>
          </w:tcPr>
          <w:p w14:paraId="7ABCBD85"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 MO</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5BF8FBA"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0F9A884"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4C2908A"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472FEE00" w14:textId="77777777" w:rsidR="00CC7DC5" w:rsidRPr="00191BA6" w:rsidRDefault="00CC7DC5" w:rsidP="00347640">
            <w:pPr>
              <w:jc w:val="center"/>
              <w:rPr>
                <w:rFonts w:ascii="Marianne" w:eastAsia="Times New Roman" w:hAnsi="Marianne" w:cs="Calibri"/>
                <w:color w:val="FF0000"/>
                <w:sz w:val="18"/>
                <w:szCs w:val="18"/>
                <w:lang w:eastAsia="fr-FR"/>
              </w:rPr>
            </w:pP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14CA571C"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CC7DC5" w:rsidRPr="00191BA6" w14:paraId="4A5BA0F0" w14:textId="77777777" w:rsidTr="00347640">
        <w:trPr>
          <w:trHeight w:val="370"/>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12B61714" w14:textId="77777777" w:rsidR="00CC7DC5" w:rsidRPr="00191BA6" w:rsidRDefault="00CC7DC5" w:rsidP="00347640">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6EA02677" w14:textId="77777777" w:rsidR="00CC7DC5" w:rsidRPr="00191BA6" w:rsidRDefault="00CC7DC5" w:rsidP="00347640">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10F09905" w14:textId="77777777" w:rsidR="00CC7DC5" w:rsidRPr="00191BA6" w:rsidRDefault="00CC7DC5" w:rsidP="00347640">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792B1CF8" w14:textId="77777777" w:rsidR="00CC7DC5" w:rsidRPr="00191BA6" w:rsidRDefault="00CC7DC5" w:rsidP="00347640">
            <w:pPr>
              <w:jc w:val="center"/>
              <w:rPr>
                <w:rFonts w:ascii="Marianne" w:eastAsia="Times New Roman" w:hAnsi="Marianne" w:cs="Calibri"/>
                <w:i/>
                <w:iCs/>
                <w:color w:val="000000"/>
                <w:sz w:val="18"/>
                <w:szCs w:val="18"/>
                <w:lang w:eastAsia="fr-FR"/>
              </w:rPr>
            </w:pPr>
            <w:r w:rsidRPr="00191BA6">
              <w:rPr>
                <w:rFonts w:ascii="Marianne" w:eastAsia="Times New Roman" w:hAnsi="Marianne" w:cs="Calibri"/>
                <w:i/>
                <w:iCs/>
                <w:color w:val="000000"/>
                <w:sz w:val="18"/>
                <w:szCs w:val="18"/>
                <w:lang w:eastAsia="fr-FR"/>
              </w:rPr>
              <w:t>(en OPAH-CD uniquement)</w:t>
            </w:r>
          </w:p>
        </w:tc>
        <w:tc>
          <w:tcPr>
            <w:tcW w:w="1048" w:type="dxa"/>
            <w:vMerge/>
            <w:tcBorders>
              <w:top w:val="nil"/>
              <w:left w:val="single" w:sz="8" w:space="0" w:color="000000"/>
              <w:bottom w:val="single" w:sz="8" w:space="0" w:color="000000"/>
              <w:right w:val="single" w:sz="8" w:space="0" w:color="000000"/>
            </w:tcBorders>
            <w:vAlign w:val="center"/>
            <w:hideMark/>
          </w:tcPr>
          <w:p w14:paraId="0603533A" w14:textId="77777777" w:rsidR="00CC7DC5" w:rsidRPr="00191BA6" w:rsidRDefault="00CC7DC5" w:rsidP="00347640">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489C98BC" w14:textId="77777777" w:rsidR="00CC7DC5" w:rsidRPr="00191BA6" w:rsidRDefault="00CC7DC5" w:rsidP="00347640">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3A9C34C5" w14:textId="77777777" w:rsidR="00CC7DC5" w:rsidRPr="00191BA6" w:rsidRDefault="00CC7DC5" w:rsidP="00347640">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15A1468E" w14:textId="77777777" w:rsidR="00CC7DC5" w:rsidRPr="00191BA6" w:rsidRDefault="00CC7DC5" w:rsidP="00347640">
            <w:pPr>
              <w:rPr>
                <w:rFonts w:ascii="Marianne" w:eastAsia="Times New Roman" w:hAnsi="Marianne" w:cs="Calibri"/>
                <w:color w:val="FF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671C7905" w14:textId="77777777" w:rsidR="00CC7DC5" w:rsidRPr="00191BA6" w:rsidRDefault="00CC7DC5" w:rsidP="00347640">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bl>
    <w:p w14:paraId="3839F526" w14:textId="77777777" w:rsidR="00CC7DC5" w:rsidRDefault="00CC7DC5" w:rsidP="00CC7DC5"/>
    <w:p w14:paraId="6D4DFB1C" w14:textId="77777777" w:rsidR="00CC7DC5" w:rsidRDefault="00CC7DC5" w:rsidP="00CC7DC5">
      <w:pPr>
        <w:tabs>
          <w:tab w:val="left" w:pos="3468"/>
        </w:tabs>
      </w:pPr>
    </w:p>
    <w:p w14:paraId="589944D0" w14:textId="77777777" w:rsidR="00CC7DC5" w:rsidRDefault="00CC7DC5" w:rsidP="00CC7DC5">
      <w:pPr>
        <w:tabs>
          <w:tab w:val="left" w:pos="3468"/>
        </w:tabs>
      </w:pPr>
    </w:p>
    <w:p w14:paraId="63A754EF" w14:textId="77777777" w:rsidR="00CC7DC5" w:rsidRDefault="00CC7DC5" w:rsidP="00CC7DC5">
      <w:pPr>
        <w:tabs>
          <w:tab w:val="left" w:pos="3468"/>
        </w:tabs>
      </w:pPr>
    </w:p>
    <w:p w14:paraId="25724718" w14:textId="0AF1D414" w:rsidR="00CC7DC5" w:rsidRDefault="00CC7DC5">
      <w:r>
        <w:br w:type="page"/>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1118"/>
        <w:gridCol w:w="1134"/>
        <w:gridCol w:w="567"/>
        <w:gridCol w:w="567"/>
        <w:gridCol w:w="851"/>
        <w:gridCol w:w="1275"/>
        <w:gridCol w:w="709"/>
        <w:gridCol w:w="709"/>
        <w:gridCol w:w="709"/>
        <w:gridCol w:w="1134"/>
        <w:gridCol w:w="1381"/>
        <w:gridCol w:w="887"/>
        <w:gridCol w:w="2268"/>
      </w:tblGrid>
      <w:tr w:rsidR="00CC7DC5" w:rsidRPr="00767F21" w14:paraId="196F8AB6" w14:textId="77777777" w:rsidTr="00347640">
        <w:trPr>
          <w:trHeight w:val="315"/>
        </w:trPr>
        <w:tc>
          <w:tcPr>
            <w:tcW w:w="15163" w:type="dxa"/>
            <w:gridSpan w:val="14"/>
            <w:shd w:val="clear" w:color="auto" w:fill="BFBFBF"/>
            <w:hideMark/>
          </w:tcPr>
          <w:p w14:paraId="2C1E1745" w14:textId="77777777" w:rsidR="00CC7DC5" w:rsidRPr="00527164" w:rsidRDefault="00CC7DC5" w:rsidP="00347640">
            <w:pPr>
              <w:jc w:val="center"/>
              <w:rPr>
                <w:rFonts w:ascii="Marianne" w:eastAsia="Times New Roman" w:hAnsi="Marianne" w:cs="Calibri"/>
                <w:b/>
                <w:bCs/>
                <w:color w:val="00000A"/>
                <w:sz w:val="18"/>
                <w:szCs w:val="18"/>
                <w:lang w:eastAsia="fr-FR"/>
              </w:rPr>
            </w:pPr>
            <w:r w:rsidRPr="00527164">
              <w:rPr>
                <w:rFonts w:ascii="Marianne" w:eastAsia="Times New Roman" w:hAnsi="Marianne" w:cs="Calibri"/>
                <w:b/>
                <w:bCs/>
                <w:color w:val="00000A"/>
                <w:sz w:val="18"/>
                <w:szCs w:val="18"/>
                <w:lang w:eastAsia="fr-FR"/>
              </w:rPr>
              <w:lastRenderedPageBreak/>
              <w:t>Propriétaires bailleurs</w:t>
            </w:r>
          </w:p>
        </w:tc>
      </w:tr>
      <w:tr w:rsidR="00CC7DC5" w:rsidRPr="00767F21" w14:paraId="6C2197CC" w14:textId="77777777" w:rsidTr="00347640">
        <w:trPr>
          <w:trHeight w:val="315"/>
        </w:trPr>
        <w:tc>
          <w:tcPr>
            <w:tcW w:w="2972" w:type="dxa"/>
            <w:gridSpan w:val="2"/>
            <w:vMerge w:val="restart"/>
            <w:shd w:val="clear" w:color="auto" w:fill="auto"/>
            <w:hideMark/>
          </w:tcPr>
          <w:p w14:paraId="67291705" w14:textId="77777777" w:rsidR="00CC7DC5" w:rsidRPr="00527164" w:rsidRDefault="00CC7DC5" w:rsidP="00347640">
            <w:pPr>
              <w:rPr>
                <w:rFonts w:ascii="Marianne" w:hAnsi="Marianne"/>
                <w:b/>
                <w:bCs/>
              </w:rPr>
            </w:pPr>
            <w:r w:rsidRPr="00527164">
              <w:rPr>
                <w:rFonts w:ascii="Calibri" w:hAnsi="Calibri" w:cs="Calibri"/>
                <w:b/>
                <w:bCs/>
              </w:rPr>
              <w:t> </w:t>
            </w:r>
          </w:p>
        </w:tc>
        <w:tc>
          <w:tcPr>
            <w:tcW w:w="1134" w:type="dxa"/>
            <w:vMerge w:val="restart"/>
            <w:shd w:val="clear" w:color="auto" w:fill="BFBFBF"/>
            <w:hideMark/>
          </w:tcPr>
          <w:p w14:paraId="2E650FC8"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Plafond national</w:t>
            </w:r>
          </w:p>
        </w:tc>
        <w:tc>
          <w:tcPr>
            <w:tcW w:w="1985" w:type="dxa"/>
            <w:gridSpan w:val="3"/>
            <w:shd w:val="clear" w:color="auto" w:fill="FFFF00"/>
            <w:hideMark/>
          </w:tcPr>
          <w:p w14:paraId="761B33E2"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 xml:space="preserve">Plafond Adapté </w:t>
            </w:r>
            <w:r w:rsidRPr="00527164">
              <w:rPr>
                <w:rFonts w:ascii="Marianne" w:hAnsi="Marianne"/>
                <w:sz w:val="20"/>
                <w:szCs w:val="20"/>
              </w:rPr>
              <w:t>(max +25 %)</w:t>
            </w:r>
          </w:p>
        </w:tc>
        <w:tc>
          <w:tcPr>
            <w:tcW w:w="1275" w:type="dxa"/>
            <w:vMerge w:val="restart"/>
            <w:shd w:val="clear" w:color="auto" w:fill="BFBFBF"/>
            <w:hideMark/>
          </w:tcPr>
          <w:p w14:paraId="0CA26934"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Taux national</w:t>
            </w:r>
          </w:p>
        </w:tc>
        <w:tc>
          <w:tcPr>
            <w:tcW w:w="2127" w:type="dxa"/>
            <w:gridSpan w:val="3"/>
            <w:shd w:val="clear" w:color="auto" w:fill="FFFF00"/>
            <w:hideMark/>
          </w:tcPr>
          <w:p w14:paraId="4DAAAC5B"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 xml:space="preserve">Taux adapté </w:t>
            </w:r>
            <w:r w:rsidRPr="00527164">
              <w:rPr>
                <w:rFonts w:ascii="Marianne" w:hAnsi="Marianne"/>
                <w:sz w:val="20"/>
                <w:szCs w:val="20"/>
              </w:rPr>
              <w:t>(max +10 pts)</w:t>
            </w:r>
          </w:p>
        </w:tc>
        <w:tc>
          <w:tcPr>
            <w:tcW w:w="1134" w:type="dxa"/>
            <w:vMerge w:val="restart"/>
            <w:shd w:val="clear" w:color="auto" w:fill="FFFF00"/>
            <w:hideMark/>
          </w:tcPr>
          <w:p w14:paraId="27A30F4E"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Aide propre adossée</w:t>
            </w:r>
          </w:p>
        </w:tc>
        <w:tc>
          <w:tcPr>
            <w:tcW w:w="1381" w:type="dxa"/>
            <w:vMerge w:val="restart"/>
            <w:shd w:val="clear" w:color="auto" w:fill="FFFF00"/>
            <w:hideMark/>
          </w:tcPr>
          <w:p w14:paraId="358EDA8F"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Aide propre indépendante</w:t>
            </w:r>
          </w:p>
        </w:tc>
        <w:tc>
          <w:tcPr>
            <w:tcW w:w="887" w:type="dxa"/>
            <w:vMerge w:val="restart"/>
            <w:shd w:val="clear" w:color="auto" w:fill="D9D9D9"/>
            <w:hideMark/>
          </w:tcPr>
          <w:p w14:paraId="446374C5"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Ecrêtement</w:t>
            </w:r>
          </w:p>
        </w:tc>
        <w:tc>
          <w:tcPr>
            <w:tcW w:w="2268" w:type="dxa"/>
            <w:vMerge w:val="restart"/>
            <w:shd w:val="clear" w:color="auto" w:fill="auto"/>
            <w:hideMark/>
          </w:tcPr>
          <w:p w14:paraId="368374B8"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Commentaire</w:t>
            </w:r>
          </w:p>
        </w:tc>
      </w:tr>
      <w:tr w:rsidR="00CC7DC5" w:rsidRPr="00767F21" w14:paraId="74C2A0E9" w14:textId="77777777" w:rsidTr="00347640">
        <w:trPr>
          <w:trHeight w:val="300"/>
        </w:trPr>
        <w:tc>
          <w:tcPr>
            <w:tcW w:w="2972" w:type="dxa"/>
            <w:gridSpan w:val="2"/>
            <w:vMerge/>
            <w:shd w:val="clear" w:color="auto" w:fill="auto"/>
            <w:hideMark/>
          </w:tcPr>
          <w:p w14:paraId="5FC96EF5" w14:textId="77777777" w:rsidR="00CC7DC5" w:rsidRPr="00527164" w:rsidRDefault="00CC7DC5" w:rsidP="00347640">
            <w:pPr>
              <w:rPr>
                <w:rFonts w:ascii="Marianne" w:hAnsi="Marianne"/>
                <w:b/>
                <w:bCs/>
              </w:rPr>
            </w:pPr>
          </w:p>
        </w:tc>
        <w:tc>
          <w:tcPr>
            <w:tcW w:w="1134" w:type="dxa"/>
            <w:vMerge/>
            <w:shd w:val="clear" w:color="auto" w:fill="BFBFBF"/>
            <w:hideMark/>
          </w:tcPr>
          <w:p w14:paraId="4DB2A4F7" w14:textId="77777777" w:rsidR="00CC7DC5" w:rsidRPr="00527164" w:rsidRDefault="00CC7DC5" w:rsidP="00347640">
            <w:pPr>
              <w:rPr>
                <w:rFonts w:ascii="Marianne" w:hAnsi="Marianne"/>
                <w:b/>
                <w:bCs/>
              </w:rPr>
            </w:pPr>
          </w:p>
        </w:tc>
        <w:tc>
          <w:tcPr>
            <w:tcW w:w="567" w:type="dxa"/>
            <w:shd w:val="clear" w:color="auto" w:fill="auto"/>
            <w:hideMark/>
          </w:tcPr>
          <w:p w14:paraId="596F6A26"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LOC 1</w:t>
            </w:r>
          </w:p>
        </w:tc>
        <w:tc>
          <w:tcPr>
            <w:tcW w:w="567" w:type="dxa"/>
            <w:shd w:val="clear" w:color="auto" w:fill="auto"/>
            <w:hideMark/>
          </w:tcPr>
          <w:p w14:paraId="22482C84"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LOC 2</w:t>
            </w:r>
          </w:p>
        </w:tc>
        <w:tc>
          <w:tcPr>
            <w:tcW w:w="851" w:type="dxa"/>
            <w:shd w:val="clear" w:color="auto" w:fill="auto"/>
            <w:hideMark/>
          </w:tcPr>
          <w:p w14:paraId="45E08F55"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LOC 3</w:t>
            </w:r>
          </w:p>
        </w:tc>
        <w:tc>
          <w:tcPr>
            <w:tcW w:w="1275" w:type="dxa"/>
            <w:vMerge/>
            <w:shd w:val="clear" w:color="auto" w:fill="BFBFBF"/>
            <w:hideMark/>
          </w:tcPr>
          <w:p w14:paraId="52E77F61" w14:textId="77777777" w:rsidR="00CC7DC5" w:rsidRPr="00527164" w:rsidRDefault="00CC7DC5" w:rsidP="00347640">
            <w:pPr>
              <w:rPr>
                <w:rFonts w:ascii="Marianne" w:hAnsi="Marianne"/>
                <w:b/>
                <w:bCs/>
                <w:sz w:val="18"/>
                <w:szCs w:val="18"/>
              </w:rPr>
            </w:pPr>
          </w:p>
        </w:tc>
        <w:tc>
          <w:tcPr>
            <w:tcW w:w="709" w:type="dxa"/>
            <w:shd w:val="clear" w:color="auto" w:fill="auto"/>
            <w:hideMark/>
          </w:tcPr>
          <w:p w14:paraId="160E7B5E"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LOC 1</w:t>
            </w:r>
          </w:p>
        </w:tc>
        <w:tc>
          <w:tcPr>
            <w:tcW w:w="709" w:type="dxa"/>
            <w:shd w:val="clear" w:color="auto" w:fill="auto"/>
            <w:hideMark/>
          </w:tcPr>
          <w:p w14:paraId="449F716E"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LOC 2</w:t>
            </w:r>
          </w:p>
        </w:tc>
        <w:tc>
          <w:tcPr>
            <w:tcW w:w="709" w:type="dxa"/>
            <w:shd w:val="clear" w:color="auto" w:fill="auto"/>
            <w:hideMark/>
          </w:tcPr>
          <w:p w14:paraId="33CF7037"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LOC 3</w:t>
            </w:r>
          </w:p>
        </w:tc>
        <w:tc>
          <w:tcPr>
            <w:tcW w:w="1134" w:type="dxa"/>
            <w:vMerge/>
            <w:shd w:val="clear" w:color="auto" w:fill="FFFF00"/>
            <w:hideMark/>
          </w:tcPr>
          <w:p w14:paraId="3810ACFF" w14:textId="77777777" w:rsidR="00CC7DC5" w:rsidRPr="00527164" w:rsidRDefault="00CC7DC5" w:rsidP="00347640">
            <w:pPr>
              <w:rPr>
                <w:rFonts w:ascii="Marianne" w:hAnsi="Marianne"/>
                <w:b/>
                <w:bCs/>
              </w:rPr>
            </w:pPr>
          </w:p>
        </w:tc>
        <w:tc>
          <w:tcPr>
            <w:tcW w:w="1381" w:type="dxa"/>
            <w:vMerge/>
            <w:shd w:val="clear" w:color="auto" w:fill="FFFF00"/>
            <w:hideMark/>
          </w:tcPr>
          <w:p w14:paraId="72C98342" w14:textId="77777777" w:rsidR="00CC7DC5" w:rsidRPr="00527164" w:rsidRDefault="00CC7DC5" w:rsidP="00347640">
            <w:pPr>
              <w:rPr>
                <w:rFonts w:ascii="Marianne" w:hAnsi="Marianne"/>
                <w:b/>
                <w:bCs/>
                <w:sz w:val="20"/>
                <w:szCs w:val="20"/>
              </w:rPr>
            </w:pPr>
          </w:p>
        </w:tc>
        <w:tc>
          <w:tcPr>
            <w:tcW w:w="887" w:type="dxa"/>
            <w:vMerge/>
            <w:shd w:val="clear" w:color="auto" w:fill="D9D9D9"/>
            <w:hideMark/>
          </w:tcPr>
          <w:p w14:paraId="37BD65E6" w14:textId="77777777" w:rsidR="00CC7DC5" w:rsidRPr="00527164" w:rsidRDefault="00CC7DC5" w:rsidP="00347640">
            <w:pPr>
              <w:rPr>
                <w:rFonts w:ascii="Marianne" w:hAnsi="Marianne"/>
                <w:b/>
                <w:bCs/>
                <w:sz w:val="20"/>
                <w:szCs w:val="20"/>
              </w:rPr>
            </w:pPr>
          </w:p>
        </w:tc>
        <w:tc>
          <w:tcPr>
            <w:tcW w:w="2268" w:type="dxa"/>
            <w:vMerge/>
            <w:shd w:val="clear" w:color="auto" w:fill="auto"/>
            <w:hideMark/>
          </w:tcPr>
          <w:p w14:paraId="77FB0A2F" w14:textId="77777777" w:rsidR="00CC7DC5" w:rsidRPr="00527164" w:rsidRDefault="00CC7DC5" w:rsidP="00347640">
            <w:pPr>
              <w:rPr>
                <w:rFonts w:ascii="Marianne" w:hAnsi="Marianne"/>
                <w:b/>
                <w:bCs/>
              </w:rPr>
            </w:pPr>
          </w:p>
        </w:tc>
      </w:tr>
      <w:tr w:rsidR="00CC7DC5" w:rsidRPr="00767F21" w14:paraId="22BBD5D8" w14:textId="77777777" w:rsidTr="00347640">
        <w:trPr>
          <w:trHeight w:val="210"/>
        </w:trPr>
        <w:tc>
          <w:tcPr>
            <w:tcW w:w="2972" w:type="dxa"/>
            <w:gridSpan w:val="2"/>
            <w:vMerge/>
            <w:shd w:val="clear" w:color="auto" w:fill="auto"/>
            <w:hideMark/>
          </w:tcPr>
          <w:p w14:paraId="69A403F4" w14:textId="77777777" w:rsidR="00CC7DC5" w:rsidRPr="00527164" w:rsidRDefault="00CC7DC5" w:rsidP="00347640">
            <w:pPr>
              <w:rPr>
                <w:rFonts w:ascii="Marianne" w:hAnsi="Marianne"/>
                <w:b/>
                <w:bCs/>
              </w:rPr>
            </w:pPr>
          </w:p>
        </w:tc>
        <w:tc>
          <w:tcPr>
            <w:tcW w:w="1134" w:type="dxa"/>
            <w:vMerge/>
            <w:shd w:val="clear" w:color="auto" w:fill="BFBFBF"/>
            <w:hideMark/>
          </w:tcPr>
          <w:p w14:paraId="5438847A" w14:textId="77777777" w:rsidR="00CC7DC5" w:rsidRPr="00527164" w:rsidRDefault="00CC7DC5" w:rsidP="00347640">
            <w:pPr>
              <w:rPr>
                <w:rFonts w:ascii="Marianne" w:hAnsi="Marianne"/>
                <w:b/>
                <w:bCs/>
              </w:rPr>
            </w:pPr>
          </w:p>
        </w:tc>
        <w:tc>
          <w:tcPr>
            <w:tcW w:w="567" w:type="dxa"/>
            <w:shd w:val="clear" w:color="auto" w:fill="auto"/>
            <w:hideMark/>
          </w:tcPr>
          <w:p w14:paraId="173F182F"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LI</w:t>
            </w:r>
          </w:p>
        </w:tc>
        <w:tc>
          <w:tcPr>
            <w:tcW w:w="567" w:type="dxa"/>
            <w:shd w:val="clear" w:color="auto" w:fill="auto"/>
            <w:hideMark/>
          </w:tcPr>
          <w:p w14:paraId="6A8F9113"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LC</w:t>
            </w:r>
          </w:p>
        </w:tc>
        <w:tc>
          <w:tcPr>
            <w:tcW w:w="851" w:type="dxa"/>
            <w:shd w:val="clear" w:color="auto" w:fill="auto"/>
            <w:hideMark/>
          </w:tcPr>
          <w:p w14:paraId="20BD631E"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LCTS</w:t>
            </w:r>
          </w:p>
        </w:tc>
        <w:tc>
          <w:tcPr>
            <w:tcW w:w="1275" w:type="dxa"/>
            <w:vMerge/>
            <w:shd w:val="clear" w:color="auto" w:fill="BFBFBF"/>
            <w:hideMark/>
          </w:tcPr>
          <w:p w14:paraId="1C9027E1" w14:textId="77777777" w:rsidR="00CC7DC5" w:rsidRPr="00527164" w:rsidRDefault="00CC7DC5" w:rsidP="00347640">
            <w:pPr>
              <w:rPr>
                <w:rFonts w:ascii="Marianne" w:hAnsi="Marianne"/>
                <w:b/>
                <w:bCs/>
                <w:sz w:val="18"/>
                <w:szCs w:val="18"/>
              </w:rPr>
            </w:pPr>
          </w:p>
        </w:tc>
        <w:tc>
          <w:tcPr>
            <w:tcW w:w="709" w:type="dxa"/>
            <w:shd w:val="clear" w:color="auto" w:fill="auto"/>
            <w:hideMark/>
          </w:tcPr>
          <w:p w14:paraId="61569C22"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LI</w:t>
            </w:r>
          </w:p>
        </w:tc>
        <w:tc>
          <w:tcPr>
            <w:tcW w:w="709" w:type="dxa"/>
            <w:shd w:val="clear" w:color="auto" w:fill="auto"/>
            <w:hideMark/>
          </w:tcPr>
          <w:p w14:paraId="52B0A36F"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LC</w:t>
            </w:r>
          </w:p>
        </w:tc>
        <w:tc>
          <w:tcPr>
            <w:tcW w:w="709" w:type="dxa"/>
            <w:shd w:val="clear" w:color="auto" w:fill="auto"/>
            <w:hideMark/>
          </w:tcPr>
          <w:p w14:paraId="5D7AC66B" w14:textId="77777777" w:rsidR="00CC7DC5" w:rsidRPr="00527164" w:rsidRDefault="00CC7DC5" w:rsidP="00347640">
            <w:pPr>
              <w:rPr>
                <w:rFonts w:ascii="Marianne" w:hAnsi="Marianne"/>
                <w:b/>
                <w:bCs/>
                <w:sz w:val="18"/>
                <w:szCs w:val="18"/>
              </w:rPr>
            </w:pPr>
            <w:r w:rsidRPr="00527164">
              <w:rPr>
                <w:rFonts w:ascii="Marianne" w:hAnsi="Marianne"/>
                <w:b/>
                <w:bCs/>
                <w:sz w:val="18"/>
                <w:szCs w:val="18"/>
              </w:rPr>
              <w:t>LCTS</w:t>
            </w:r>
          </w:p>
        </w:tc>
        <w:tc>
          <w:tcPr>
            <w:tcW w:w="1134" w:type="dxa"/>
            <w:vMerge/>
            <w:shd w:val="clear" w:color="auto" w:fill="FFFF00"/>
            <w:hideMark/>
          </w:tcPr>
          <w:p w14:paraId="4A1AE2B1" w14:textId="77777777" w:rsidR="00CC7DC5" w:rsidRPr="00527164" w:rsidRDefault="00CC7DC5" w:rsidP="00347640">
            <w:pPr>
              <w:rPr>
                <w:rFonts w:ascii="Marianne" w:hAnsi="Marianne"/>
                <w:b/>
                <w:bCs/>
              </w:rPr>
            </w:pPr>
          </w:p>
        </w:tc>
        <w:tc>
          <w:tcPr>
            <w:tcW w:w="1381" w:type="dxa"/>
            <w:vMerge/>
            <w:shd w:val="clear" w:color="auto" w:fill="FFFF00"/>
            <w:hideMark/>
          </w:tcPr>
          <w:p w14:paraId="047788C1" w14:textId="77777777" w:rsidR="00CC7DC5" w:rsidRPr="00527164" w:rsidRDefault="00CC7DC5" w:rsidP="00347640">
            <w:pPr>
              <w:rPr>
                <w:rFonts w:ascii="Marianne" w:hAnsi="Marianne"/>
                <w:b/>
                <w:bCs/>
                <w:sz w:val="20"/>
                <w:szCs w:val="20"/>
              </w:rPr>
            </w:pPr>
          </w:p>
        </w:tc>
        <w:tc>
          <w:tcPr>
            <w:tcW w:w="887" w:type="dxa"/>
            <w:vMerge/>
            <w:shd w:val="clear" w:color="auto" w:fill="D9D9D9"/>
            <w:hideMark/>
          </w:tcPr>
          <w:p w14:paraId="78C60F87" w14:textId="77777777" w:rsidR="00CC7DC5" w:rsidRPr="00527164" w:rsidRDefault="00CC7DC5" w:rsidP="00347640">
            <w:pPr>
              <w:rPr>
                <w:rFonts w:ascii="Marianne" w:hAnsi="Marianne"/>
                <w:b/>
                <w:bCs/>
                <w:sz w:val="20"/>
                <w:szCs w:val="20"/>
              </w:rPr>
            </w:pPr>
          </w:p>
        </w:tc>
        <w:tc>
          <w:tcPr>
            <w:tcW w:w="2268" w:type="dxa"/>
            <w:vMerge/>
            <w:shd w:val="clear" w:color="auto" w:fill="auto"/>
            <w:hideMark/>
          </w:tcPr>
          <w:p w14:paraId="614EAFD1" w14:textId="77777777" w:rsidR="00CC7DC5" w:rsidRPr="00527164" w:rsidRDefault="00CC7DC5" w:rsidP="00347640">
            <w:pPr>
              <w:rPr>
                <w:rFonts w:ascii="Marianne" w:hAnsi="Marianne"/>
                <w:b/>
                <w:bCs/>
              </w:rPr>
            </w:pPr>
          </w:p>
        </w:tc>
      </w:tr>
      <w:tr w:rsidR="00CC7DC5" w:rsidRPr="00767F21" w14:paraId="38B381D7" w14:textId="77777777" w:rsidTr="00347640">
        <w:trPr>
          <w:trHeight w:val="720"/>
        </w:trPr>
        <w:tc>
          <w:tcPr>
            <w:tcW w:w="2972" w:type="dxa"/>
            <w:gridSpan w:val="2"/>
            <w:shd w:val="clear" w:color="auto" w:fill="auto"/>
            <w:hideMark/>
          </w:tcPr>
          <w:p w14:paraId="1B078F0C"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Projet de travaux lourds pour réhabiliter un logement indigne ou très dégradé</w:t>
            </w:r>
          </w:p>
        </w:tc>
        <w:tc>
          <w:tcPr>
            <w:tcW w:w="1134" w:type="dxa"/>
            <w:shd w:val="clear" w:color="auto" w:fill="D9D9D9"/>
            <w:hideMark/>
          </w:tcPr>
          <w:p w14:paraId="0C076F18" w14:textId="77777777" w:rsidR="00CC7DC5" w:rsidRPr="00527164" w:rsidRDefault="00CC7DC5" w:rsidP="00347640">
            <w:pPr>
              <w:rPr>
                <w:rFonts w:ascii="Marianne" w:hAnsi="Marianne"/>
                <w:sz w:val="20"/>
                <w:szCs w:val="20"/>
              </w:rPr>
            </w:pPr>
            <w:r w:rsidRPr="00527164">
              <w:rPr>
                <w:rFonts w:ascii="Marianne" w:hAnsi="Marianne"/>
                <w:sz w:val="20"/>
                <w:szCs w:val="20"/>
              </w:rPr>
              <w:t>1 000 € HT/m</w:t>
            </w:r>
            <w:r w:rsidRPr="00527164">
              <w:rPr>
                <w:rFonts w:ascii="Marianne" w:hAnsi="Marianne"/>
                <w:sz w:val="20"/>
                <w:szCs w:val="20"/>
                <w:vertAlign w:val="superscript"/>
              </w:rPr>
              <w:t>2</w:t>
            </w:r>
          </w:p>
        </w:tc>
        <w:tc>
          <w:tcPr>
            <w:tcW w:w="567" w:type="dxa"/>
            <w:shd w:val="clear" w:color="auto" w:fill="auto"/>
            <w:hideMark/>
          </w:tcPr>
          <w:p w14:paraId="143D93E2"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195F065E"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6D83FFA4"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7BF318F5" w14:textId="77777777" w:rsidR="00CC7DC5" w:rsidRPr="00527164" w:rsidRDefault="00CC7DC5" w:rsidP="00347640">
            <w:pPr>
              <w:rPr>
                <w:rFonts w:ascii="Marianne" w:hAnsi="Marianne"/>
                <w:sz w:val="20"/>
                <w:szCs w:val="20"/>
              </w:rPr>
            </w:pPr>
          </w:p>
          <w:p w14:paraId="38115BE0" w14:textId="77777777" w:rsidR="00CC7DC5" w:rsidRPr="00527164" w:rsidRDefault="00CC7DC5" w:rsidP="00347640">
            <w:pPr>
              <w:rPr>
                <w:rFonts w:ascii="Marianne" w:hAnsi="Marianne"/>
                <w:sz w:val="20"/>
                <w:szCs w:val="20"/>
              </w:rPr>
            </w:pPr>
            <w:r w:rsidRPr="00527164">
              <w:rPr>
                <w:rFonts w:ascii="Marianne" w:hAnsi="Marianne"/>
                <w:sz w:val="20"/>
                <w:szCs w:val="20"/>
              </w:rPr>
              <w:t>35 %</w:t>
            </w:r>
          </w:p>
        </w:tc>
        <w:tc>
          <w:tcPr>
            <w:tcW w:w="709" w:type="dxa"/>
            <w:shd w:val="clear" w:color="auto" w:fill="auto"/>
            <w:hideMark/>
          </w:tcPr>
          <w:p w14:paraId="0CFE775F"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19362692"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4D726536"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38A1AEF8"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2DC23E94"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val="restart"/>
            <w:shd w:val="clear" w:color="auto" w:fill="D9D9D9"/>
            <w:hideMark/>
          </w:tcPr>
          <w:p w14:paraId="0FE78F7B" w14:textId="77777777" w:rsidR="00CC7DC5" w:rsidRPr="00527164" w:rsidRDefault="00CC7DC5" w:rsidP="00347640">
            <w:pPr>
              <w:rPr>
                <w:rFonts w:ascii="Marianne" w:hAnsi="Marianne"/>
                <w:sz w:val="20"/>
                <w:szCs w:val="20"/>
              </w:rPr>
            </w:pPr>
            <w:r w:rsidRPr="00527164">
              <w:rPr>
                <w:rFonts w:ascii="Marianne" w:hAnsi="Marianne"/>
                <w:sz w:val="20"/>
                <w:szCs w:val="20"/>
              </w:rPr>
              <w:t>80 %</w:t>
            </w:r>
          </w:p>
        </w:tc>
        <w:tc>
          <w:tcPr>
            <w:tcW w:w="2268" w:type="dxa"/>
            <w:shd w:val="clear" w:color="auto" w:fill="auto"/>
            <w:hideMark/>
          </w:tcPr>
          <w:p w14:paraId="417821BF" w14:textId="77777777" w:rsidR="00CC7DC5" w:rsidRPr="00527164" w:rsidRDefault="00CC7DC5" w:rsidP="00347640">
            <w:pPr>
              <w:rPr>
                <w:rFonts w:ascii="Marianne" w:hAnsi="Marianne"/>
              </w:rPr>
            </w:pPr>
            <w:r w:rsidRPr="00527164">
              <w:rPr>
                <w:rFonts w:ascii="Marianne" w:hAnsi="Marianne"/>
              </w:rPr>
              <w:t>-</w:t>
            </w:r>
          </w:p>
        </w:tc>
      </w:tr>
      <w:tr w:rsidR="00CC7DC5" w:rsidRPr="00767F21" w14:paraId="7D1C4D76" w14:textId="77777777" w:rsidTr="00347640">
        <w:trPr>
          <w:trHeight w:val="540"/>
        </w:trPr>
        <w:tc>
          <w:tcPr>
            <w:tcW w:w="2972" w:type="dxa"/>
            <w:gridSpan w:val="2"/>
            <w:shd w:val="clear" w:color="auto" w:fill="auto"/>
            <w:hideMark/>
          </w:tcPr>
          <w:p w14:paraId="5988ECB2"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Travaux pour la sécurité et la salubrité de l'Habitat</w:t>
            </w:r>
          </w:p>
        </w:tc>
        <w:tc>
          <w:tcPr>
            <w:tcW w:w="1134" w:type="dxa"/>
            <w:vMerge w:val="restart"/>
            <w:shd w:val="clear" w:color="auto" w:fill="D9D9D9"/>
            <w:hideMark/>
          </w:tcPr>
          <w:p w14:paraId="74ED4F76" w14:textId="77777777" w:rsidR="00CC7DC5" w:rsidRPr="00527164" w:rsidRDefault="00CC7DC5" w:rsidP="00347640">
            <w:pPr>
              <w:rPr>
                <w:rFonts w:ascii="Marianne" w:hAnsi="Marianne"/>
                <w:sz w:val="20"/>
                <w:szCs w:val="20"/>
              </w:rPr>
            </w:pPr>
            <w:r w:rsidRPr="00527164">
              <w:rPr>
                <w:rFonts w:ascii="Marianne" w:hAnsi="Marianne"/>
                <w:sz w:val="20"/>
                <w:szCs w:val="20"/>
              </w:rPr>
              <w:t>750 € HT/m</w:t>
            </w:r>
            <w:r w:rsidRPr="00527164">
              <w:rPr>
                <w:rFonts w:ascii="Marianne" w:hAnsi="Marianne"/>
                <w:sz w:val="20"/>
                <w:szCs w:val="20"/>
                <w:vertAlign w:val="superscript"/>
              </w:rPr>
              <w:t>2</w:t>
            </w:r>
          </w:p>
        </w:tc>
        <w:tc>
          <w:tcPr>
            <w:tcW w:w="567" w:type="dxa"/>
            <w:shd w:val="clear" w:color="auto" w:fill="auto"/>
            <w:hideMark/>
          </w:tcPr>
          <w:p w14:paraId="4F0E6A29"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770B9051"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11AC6312"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1D6175E5" w14:textId="77777777" w:rsidR="00CC7DC5" w:rsidRPr="00527164" w:rsidRDefault="00CC7DC5" w:rsidP="00347640">
            <w:pPr>
              <w:rPr>
                <w:rFonts w:ascii="Marianne" w:hAnsi="Marianne"/>
                <w:sz w:val="20"/>
                <w:szCs w:val="20"/>
              </w:rPr>
            </w:pPr>
          </w:p>
          <w:p w14:paraId="3EF48930" w14:textId="77777777" w:rsidR="00CC7DC5" w:rsidRPr="00527164" w:rsidRDefault="00CC7DC5" w:rsidP="00347640">
            <w:pPr>
              <w:rPr>
                <w:rFonts w:ascii="Marianne" w:hAnsi="Marianne"/>
                <w:sz w:val="20"/>
                <w:szCs w:val="20"/>
              </w:rPr>
            </w:pPr>
            <w:r w:rsidRPr="00527164">
              <w:rPr>
                <w:rFonts w:ascii="Marianne" w:hAnsi="Marianne"/>
                <w:sz w:val="20"/>
                <w:szCs w:val="20"/>
              </w:rPr>
              <w:t>35 %</w:t>
            </w:r>
          </w:p>
        </w:tc>
        <w:tc>
          <w:tcPr>
            <w:tcW w:w="709" w:type="dxa"/>
            <w:shd w:val="clear" w:color="auto" w:fill="auto"/>
            <w:hideMark/>
          </w:tcPr>
          <w:p w14:paraId="463FDCB7"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1B033000"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64552978"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3224C6A6"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47E590EA"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4CF54D34" w14:textId="77777777" w:rsidR="00CC7DC5" w:rsidRPr="00527164" w:rsidRDefault="00CC7DC5" w:rsidP="00347640">
            <w:pPr>
              <w:rPr>
                <w:rFonts w:ascii="Marianne" w:hAnsi="Marianne"/>
                <w:sz w:val="20"/>
                <w:szCs w:val="20"/>
              </w:rPr>
            </w:pPr>
          </w:p>
        </w:tc>
        <w:tc>
          <w:tcPr>
            <w:tcW w:w="2268" w:type="dxa"/>
            <w:shd w:val="clear" w:color="auto" w:fill="auto"/>
            <w:hideMark/>
          </w:tcPr>
          <w:p w14:paraId="799FA8D1" w14:textId="77777777" w:rsidR="00CC7DC5" w:rsidRPr="00527164" w:rsidRDefault="00CC7DC5" w:rsidP="00347640">
            <w:pPr>
              <w:rPr>
                <w:rFonts w:ascii="Marianne" w:hAnsi="Marianne"/>
              </w:rPr>
            </w:pPr>
            <w:r w:rsidRPr="00527164">
              <w:rPr>
                <w:rFonts w:ascii="Marianne" w:hAnsi="Marianne"/>
              </w:rPr>
              <w:t>-</w:t>
            </w:r>
          </w:p>
        </w:tc>
      </w:tr>
      <w:tr w:rsidR="00CC7DC5" w:rsidRPr="00767F21" w14:paraId="0A704539" w14:textId="77777777" w:rsidTr="00347640">
        <w:trPr>
          <w:trHeight w:val="630"/>
        </w:trPr>
        <w:tc>
          <w:tcPr>
            <w:tcW w:w="2972" w:type="dxa"/>
            <w:gridSpan w:val="2"/>
            <w:shd w:val="clear" w:color="auto" w:fill="auto"/>
            <w:hideMark/>
          </w:tcPr>
          <w:p w14:paraId="41D4ABAB"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Travaux pour l'autonomie de la personne</w:t>
            </w:r>
          </w:p>
        </w:tc>
        <w:tc>
          <w:tcPr>
            <w:tcW w:w="1134" w:type="dxa"/>
            <w:vMerge/>
            <w:shd w:val="clear" w:color="auto" w:fill="D9D9D9"/>
            <w:hideMark/>
          </w:tcPr>
          <w:p w14:paraId="16CA8615" w14:textId="77777777" w:rsidR="00CC7DC5" w:rsidRPr="0097352F" w:rsidRDefault="00CC7DC5" w:rsidP="00347640">
            <w:pPr>
              <w:rPr>
                <w:rFonts w:ascii="Marianne" w:hAnsi="Marianne"/>
                <w:sz w:val="20"/>
                <w:szCs w:val="20"/>
                <w:lang w:val="fr-FR"/>
              </w:rPr>
            </w:pPr>
          </w:p>
        </w:tc>
        <w:tc>
          <w:tcPr>
            <w:tcW w:w="567" w:type="dxa"/>
            <w:shd w:val="clear" w:color="auto" w:fill="auto"/>
            <w:hideMark/>
          </w:tcPr>
          <w:p w14:paraId="728687A0"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2E0E0794"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6B457561"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62B5086A" w14:textId="77777777" w:rsidR="00CC7DC5" w:rsidRPr="00527164" w:rsidRDefault="00CC7DC5" w:rsidP="00347640">
            <w:pPr>
              <w:rPr>
                <w:rFonts w:ascii="Marianne" w:hAnsi="Marianne"/>
                <w:sz w:val="20"/>
                <w:szCs w:val="20"/>
              </w:rPr>
            </w:pPr>
          </w:p>
          <w:p w14:paraId="5610C637" w14:textId="77777777" w:rsidR="00CC7DC5" w:rsidRPr="00527164" w:rsidRDefault="00CC7DC5" w:rsidP="00347640">
            <w:pPr>
              <w:rPr>
                <w:rFonts w:ascii="Marianne" w:hAnsi="Marianne"/>
                <w:sz w:val="20"/>
                <w:szCs w:val="20"/>
              </w:rPr>
            </w:pPr>
            <w:r w:rsidRPr="00527164">
              <w:rPr>
                <w:rFonts w:ascii="Marianne" w:hAnsi="Marianne"/>
                <w:sz w:val="20"/>
                <w:szCs w:val="20"/>
              </w:rPr>
              <w:t>35 %</w:t>
            </w:r>
          </w:p>
        </w:tc>
        <w:tc>
          <w:tcPr>
            <w:tcW w:w="709" w:type="dxa"/>
            <w:shd w:val="clear" w:color="auto" w:fill="auto"/>
            <w:hideMark/>
          </w:tcPr>
          <w:p w14:paraId="5C91018C"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41F54255"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78FE94FC"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59A68D25"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6581992F"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37DE8AA0" w14:textId="77777777" w:rsidR="00CC7DC5" w:rsidRPr="00527164" w:rsidRDefault="00CC7DC5" w:rsidP="00347640">
            <w:pPr>
              <w:rPr>
                <w:rFonts w:ascii="Marianne" w:hAnsi="Marianne"/>
                <w:sz w:val="20"/>
                <w:szCs w:val="20"/>
              </w:rPr>
            </w:pPr>
          </w:p>
        </w:tc>
        <w:tc>
          <w:tcPr>
            <w:tcW w:w="2268" w:type="dxa"/>
            <w:shd w:val="clear" w:color="auto" w:fill="auto"/>
            <w:hideMark/>
          </w:tcPr>
          <w:p w14:paraId="6F78DAD6" w14:textId="77777777" w:rsidR="00CC7DC5" w:rsidRPr="00527164" w:rsidRDefault="00CC7DC5" w:rsidP="00347640">
            <w:pPr>
              <w:rPr>
                <w:rFonts w:ascii="Marianne" w:hAnsi="Marianne"/>
              </w:rPr>
            </w:pPr>
            <w:r w:rsidRPr="00527164">
              <w:rPr>
                <w:rFonts w:ascii="Marianne" w:hAnsi="Marianne"/>
              </w:rPr>
              <w:t>-</w:t>
            </w:r>
          </w:p>
        </w:tc>
      </w:tr>
      <w:tr w:rsidR="00CC7DC5" w:rsidRPr="00767F21" w14:paraId="181A4A91" w14:textId="77777777" w:rsidTr="00347640">
        <w:trPr>
          <w:trHeight w:val="630"/>
        </w:trPr>
        <w:tc>
          <w:tcPr>
            <w:tcW w:w="2972" w:type="dxa"/>
            <w:gridSpan w:val="2"/>
            <w:shd w:val="clear" w:color="auto" w:fill="auto"/>
            <w:hideMark/>
          </w:tcPr>
          <w:p w14:paraId="101C4A64"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Travaux pour réhabiliter un logement moyennement dégradé</w:t>
            </w:r>
          </w:p>
        </w:tc>
        <w:tc>
          <w:tcPr>
            <w:tcW w:w="1134" w:type="dxa"/>
            <w:vMerge/>
            <w:shd w:val="clear" w:color="auto" w:fill="D9D9D9"/>
            <w:hideMark/>
          </w:tcPr>
          <w:p w14:paraId="285E9806" w14:textId="77777777" w:rsidR="00CC7DC5" w:rsidRPr="0097352F" w:rsidRDefault="00CC7DC5" w:rsidP="00347640">
            <w:pPr>
              <w:rPr>
                <w:rFonts w:ascii="Marianne" w:hAnsi="Marianne"/>
                <w:sz w:val="20"/>
                <w:szCs w:val="20"/>
                <w:lang w:val="fr-FR"/>
              </w:rPr>
            </w:pPr>
          </w:p>
        </w:tc>
        <w:tc>
          <w:tcPr>
            <w:tcW w:w="567" w:type="dxa"/>
            <w:shd w:val="clear" w:color="auto" w:fill="auto"/>
            <w:hideMark/>
          </w:tcPr>
          <w:p w14:paraId="4FFAF2C6"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6940728A"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68770573"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39190D81" w14:textId="77777777" w:rsidR="00CC7DC5" w:rsidRPr="00527164" w:rsidRDefault="00CC7DC5" w:rsidP="00347640">
            <w:pPr>
              <w:rPr>
                <w:rFonts w:ascii="Marianne" w:hAnsi="Marianne"/>
                <w:sz w:val="20"/>
                <w:szCs w:val="20"/>
              </w:rPr>
            </w:pPr>
          </w:p>
          <w:p w14:paraId="1127E9F4" w14:textId="77777777" w:rsidR="00CC7DC5" w:rsidRPr="00527164" w:rsidRDefault="00CC7DC5" w:rsidP="00347640">
            <w:pPr>
              <w:rPr>
                <w:rFonts w:ascii="Marianne" w:hAnsi="Marianne"/>
                <w:sz w:val="20"/>
                <w:szCs w:val="20"/>
              </w:rPr>
            </w:pPr>
            <w:r w:rsidRPr="00527164">
              <w:rPr>
                <w:rFonts w:ascii="Marianne" w:hAnsi="Marianne"/>
                <w:sz w:val="20"/>
                <w:szCs w:val="20"/>
              </w:rPr>
              <w:t>25 %</w:t>
            </w:r>
          </w:p>
        </w:tc>
        <w:tc>
          <w:tcPr>
            <w:tcW w:w="709" w:type="dxa"/>
            <w:shd w:val="clear" w:color="auto" w:fill="auto"/>
            <w:hideMark/>
          </w:tcPr>
          <w:p w14:paraId="4346F22F"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13C5C5ED"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2546C833"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277B21B9"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39C97DD7"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01ED6D76" w14:textId="77777777" w:rsidR="00CC7DC5" w:rsidRPr="00527164" w:rsidRDefault="00CC7DC5" w:rsidP="00347640">
            <w:pPr>
              <w:rPr>
                <w:rFonts w:ascii="Marianne" w:hAnsi="Marianne"/>
                <w:sz w:val="20"/>
                <w:szCs w:val="20"/>
              </w:rPr>
            </w:pPr>
          </w:p>
        </w:tc>
        <w:tc>
          <w:tcPr>
            <w:tcW w:w="2268" w:type="dxa"/>
            <w:shd w:val="clear" w:color="auto" w:fill="auto"/>
            <w:hideMark/>
          </w:tcPr>
          <w:p w14:paraId="0C8CFEDE" w14:textId="77777777" w:rsidR="00CC7DC5" w:rsidRPr="00527164" w:rsidRDefault="00CC7DC5" w:rsidP="00347640">
            <w:pPr>
              <w:rPr>
                <w:rFonts w:ascii="Marianne" w:hAnsi="Marianne"/>
              </w:rPr>
            </w:pPr>
            <w:r w:rsidRPr="00527164">
              <w:rPr>
                <w:rFonts w:ascii="Marianne" w:hAnsi="Marianne"/>
              </w:rPr>
              <w:t>-</w:t>
            </w:r>
          </w:p>
        </w:tc>
      </w:tr>
      <w:tr w:rsidR="00CC7DC5" w:rsidRPr="00767F21" w14:paraId="792F781F" w14:textId="77777777" w:rsidTr="00347640">
        <w:trPr>
          <w:trHeight w:val="840"/>
        </w:trPr>
        <w:tc>
          <w:tcPr>
            <w:tcW w:w="2972" w:type="dxa"/>
            <w:gridSpan w:val="2"/>
            <w:shd w:val="clear" w:color="auto" w:fill="auto"/>
            <w:hideMark/>
          </w:tcPr>
          <w:p w14:paraId="43AB64D3"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Travaux de rénovation énergétique visant à améliorer la performance globale du logement (Habiter mieux)</w:t>
            </w:r>
          </w:p>
        </w:tc>
        <w:tc>
          <w:tcPr>
            <w:tcW w:w="1134" w:type="dxa"/>
            <w:vMerge/>
            <w:shd w:val="clear" w:color="auto" w:fill="D9D9D9"/>
            <w:hideMark/>
          </w:tcPr>
          <w:p w14:paraId="2147BA2C" w14:textId="77777777" w:rsidR="00CC7DC5" w:rsidRPr="0097352F" w:rsidRDefault="00CC7DC5" w:rsidP="00347640">
            <w:pPr>
              <w:rPr>
                <w:rFonts w:ascii="Marianne" w:hAnsi="Marianne"/>
                <w:sz w:val="20"/>
                <w:szCs w:val="20"/>
                <w:lang w:val="fr-FR"/>
              </w:rPr>
            </w:pPr>
          </w:p>
        </w:tc>
        <w:tc>
          <w:tcPr>
            <w:tcW w:w="567" w:type="dxa"/>
            <w:shd w:val="clear" w:color="auto" w:fill="auto"/>
            <w:hideMark/>
          </w:tcPr>
          <w:p w14:paraId="57BDFF1A"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2EF06F79"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58F1456E"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3B0169F3" w14:textId="77777777" w:rsidR="00CC7DC5" w:rsidRPr="00527164" w:rsidRDefault="00CC7DC5" w:rsidP="00347640">
            <w:pPr>
              <w:rPr>
                <w:rFonts w:ascii="Marianne" w:hAnsi="Marianne"/>
                <w:sz w:val="20"/>
                <w:szCs w:val="20"/>
              </w:rPr>
            </w:pPr>
          </w:p>
          <w:p w14:paraId="404A52B7" w14:textId="77777777" w:rsidR="00CC7DC5" w:rsidRPr="00527164" w:rsidRDefault="00CC7DC5" w:rsidP="00347640">
            <w:pPr>
              <w:rPr>
                <w:rFonts w:ascii="Marianne" w:hAnsi="Marianne"/>
                <w:sz w:val="20"/>
                <w:szCs w:val="20"/>
              </w:rPr>
            </w:pPr>
            <w:r w:rsidRPr="00527164">
              <w:rPr>
                <w:rFonts w:ascii="Marianne" w:hAnsi="Marianne"/>
                <w:sz w:val="20"/>
                <w:szCs w:val="20"/>
              </w:rPr>
              <w:t>25 %</w:t>
            </w:r>
          </w:p>
        </w:tc>
        <w:tc>
          <w:tcPr>
            <w:tcW w:w="709" w:type="dxa"/>
            <w:shd w:val="clear" w:color="auto" w:fill="auto"/>
            <w:hideMark/>
          </w:tcPr>
          <w:p w14:paraId="7E53FC3C"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77008E1E"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6B590CB5"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524966AD"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64F4DC7A"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20BB2829" w14:textId="77777777" w:rsidR="00CC7DC5" w:rsidRPr="00527164" w:rsidRDefault="00CC7DC5" w:rsidP="00347640">
            <w:pPr>
              <w:rPr>
                <w:rFonts w:ascii="Marianne" w:hAnsi="Marianne"/>
                <w:sz w:val="20"/>
                <w:szCs w:val="20"/>
              </w:rPr>
            </w:pPr>
          </w:p>
        </w:tc>
        <w:tc>
          <w:tcPr>
            <w:tcW w:w="2268" w:type="dxa"/>
            <w:shd w:val="clear" w:color="auto" w:fill="auto"/>
            <w:hideMark/>
          </w:tcPr>
          <w:p w14:paraId="47007FB1" w14:textId="77777777" w:rsidR="00CC7DC5" w:rsidRPr="00527164" w:rsidRDefault="00CC7DC5" w:rsidP="00347640">
            <w:pPr>
              <w:rPr>
                <w:rFonts w:ascii="Marianne" w:hAnsi="Marianne"/>
              </w:rPr>
            </w:pPr>
            <w:r w:rsidRPr="00527164">
              <w:rPr>
                <w:rFonts w:ascii="Marianne" w:hAnsi="Marianne"/>
              </w:rPr>
              <w:t>-</w:t>
            </w:r>
          </w:p>
        </w:tc>
      </w:tr>
      <w:tr w:rsidR="00CC7DC5" w:rsidRPr="00767F21" w14:paraId="6DFE543E" w14:textId="77777777" w:rsidTr="00347640">
        <w:trPr>
          <w:trHeight w:val="630"/>
        </w:trPr>
        <w:tc>
          <w:tcPr>
            <w:tcW w:w="2972" w:type="dxa"/>
            <w:gridSpan w:val="2"/>
            <w:shd w:val="clear" w:color="auto" w:fill="auto"/>
            <w:hideMark/>
          </w:tcPr>
          <w:p w14:paraId="2D2040C3"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Travaux suite à une procédure RSD ou un contrôle de décence</w:t>
            </w:r>
          </w:p>
        </w:tc>
        <w:tc>
          <w:tcPr>
            <w:tcW w:w="1134" w:type="dxa"/>
            <w:vMerge/>
            <w:shd w:val="clear" w:color="auto" w:fill="D9D9D9"/>
            <w:hideMark/>
          </w:tcPr>
          <w:p w14:paraId="49614A49" w14:textId="77777777" w:rsidR="00CC7DC5" w:rsidRPr="0097352F" w:rsidRDefault="00CC7DC5" w:rsidP="00347640">
            <w:pPr>
              <w:rPr>
                <w:rFonts w:ascii="Marianne" w:hAnsi="Marianne"/>
                <w:sz w:val="20"/>
                <w:szCs w:val="20"/>
                <w:lang w:val="fr-FR"/>
              </w:rPr>
            </w:pPr>
          </w:p>
        </w:tc>
        <w:tc>
          <w:tcPr>
            <w:tcW w:w="567" w:type="dxa"/>
            <w:shd w:val="clear" w:color="auto" w:fill="auto"/>
            <w:hideMark/>
          </w:tcPr>
          <w:p w14:paraId="346BBD5E"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244C99BD"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29B2B24A"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476E976D" w14:textId="77777777" w:rsidR="00CC7DC5" w:rsidRPr="00527164" w:rsidRDefault="00CC7DC5" w:rsidP="00347640">
            <w:pPr>
              <w:rPr>
                <w:rFonts w:ascii="Marianne" w:hAnsi="Marianne"/>
                <w:sz w:val="20"/>
                <w:szCs w:val="20"/>
              </w:rPr>
            </w:pPr>
          </w:p>
          <w:p w14:paraId="78B40291" w14:textId="77777777" w:rsidR="00CC7DC5" w:rsidRPr="00527164" w:rsidRDefault="00CC7DC5" w:rsidP="00347640">
            <w:pPr>
              <w:rPr>
                <w:rFonts w:ascii="Marianne" w:hAnsi="Marianne"/>
                <w:sz w:val="20"/>
                <w:szCs w:val="20"/>
              </w:rPr>
            </w:pPr>
            <w:r w:rsidRPr="00527164">
              <w:rPr>
                <w:rFonts w:ascii="Marianne" w:hAnsi="Marianne"/>
                <w:sz w:val="20"/>
                <w:szCs w:val="20"/>
              </w:rPr>
              <w:t>25 %</w:t>
            </w:r>
          </w:p>
        </w:tc>
        <w:tc>
          <w:tcPr>
            <w:tcW w:w="709" w:type="dxa"/>
            <w:shd w:val="clear" w:color="auto" w:fill="auto"/>
            <w:hideMark/>
          </w:tcPr>
          <w:p w14:paraId="2CD369F1"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4594005E"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59DEEA5E"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57D1F848"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2D2EBDB8"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75311455" w14:textId="77777777" w:rsidR="00CC7DC5" w:rsidRPr="00527164" w:rsidRDefault="00CC7DC5" w:rsidP="00347640">
            <w:pPr>
              <w:rPr>
                <w:rFonts w:ascii="Marianne" w:hAnsi="Marianne"/>
                <w:sz w:val="20"/>
                <w:szCs w:val="20"/>
              </w:rPr>
            </w:pPr>
          </w:p>
        </w:tc>
        <w:tc>
          <w:tcPr>
            <w:tcW w:w="2268" w:type="dxa"/>
            <w:shd w:val="clear" w:color="auto" w:fill="auto"/>
            <w:hideMark/>
          </w:tcPr>
          <w:p w14:paraId="76E5EE92" w14:textId="77777777" w:rsidR="00CC7DC5" w:rsidRPr="00527164" w:rsidRDefault="00CC7DC5" w:rsidP="00347640">
            <w:pPr>
              <w:rPr>
                <w:rFonts w:ascii="Marianne" w:hAnsi="Marianne"/>
              </w:rPr>
            </w:pPr>
            <w:r w:rsidRPr="00527164">
              <w:rPr>
                <w:rFonts w:ascii="Marianne" w:hAnsi="Marianne"/>
              </w:rPr>
              <w:t>-</w:t>
            </w:r>
          </w:p>
        </w:tc>
      </w:tr>
      <w:tr w:rsidR="00CC7DC5" w:rsidRPr="00767F21" w14:paraId="6EA0D14E" w14:textId="77777777" w:rsidTr="00347640">
        <w:trPr>
          <w:trHeight w:val="420"/>
        </w:trPr>
        <w:tc>
          <w:tcPr>
            <w:tcW w:w="2972" w:type="dxa"/>
            <w:gridSpan w:val="2"/>
            <w:shd w:val="clear" w:color="auto" w:fill="auto"/>
            <w:hideMark/>
          </w:tcPr>
          <w:p w14:paraId="50F2BC71" w14:textId="77777777" w:rsidR="00CC7DC5" w:rsidRPr="00527164" w:rsidRDefault="00CC7DC5" w:rsidP="00347640">
            <w:pPr>
              <w:rPr>
                <w:rFonts w:ascii="Marianne" w:hAnsi="Marianne"/>
                <w:b/>
                <w:bCs/>
                <w:sz w:val="20"/>
                <w:szCs w:val="20"/>
              </w:rPr>
            </w:pPr>
            <w:r w:rsidRPr="00527164">
              <w:rPr>
                <w:rFonts w:ascii="Marianne" w:hAnsi="Marianne"/>
                <w:b/>
                <w:bCs/>
                <w:sz w:val="20"/>
                <w:szCs w:val="20"/>
              </w:rPr>
              <w:t>Travaux de transformation d'usage</w:t>
            </w:r>
          </w:p>
        </w:tc>
        <w:tc>
          <w:tcPr>
            <w:tcW w:w="1134" w:type="dxa"/>
            <w:vMerge/>
            <w:shd w:val="clear" w:color="auto" w:fill="D9D9D9"/>
            <w:hideMark/>
          </w:tcPr>
          <w:p w14:paraId="0B3426E0" w14:textId="77777777" w:rsidR="00CC7DC5" w:rsidRPr="00527164" w:rsidRDefault="00CC7DC5" w:rsidP="00347640">
            <w:pPr>
              <w:rPr>
                <w:rFonts w:ascii="Marianne" w:hAnsi="Marianne"/>
                <w:sz w:val="20"/>
                <w:szCs w:val="20"/>
              </w:rPr>
            </w:pPr>
          </w:p>
        </w:tc>
        <w:tc>
          <w:tcPr>
            <w:tcW w:w="567" w:type="dxa"/>
            <w:shd w:val="clear" w:color="auto" w:fill="auto"/>
            <w:hideMark/>
          </w:tcPr>
          <w:p w14:paraId="6AC42176"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567" w:type="dxa"/>
            <w:shd w:val="clear" w:color="auto" w:fill="auto"/>
            <w:hideMark/>
          </w:tcPr>
          <w:p w14:paraId="01448DA7"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51" w:type="dxa"/>
            <w:shd w:val="clear" w:color="auto" w:fill="auto"/>
            <w:hideMark/>
          </w:tcPr>
          <w:p w14:paraId="3DFAF4CB"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5F8DE145" w14:textId="77777777" w:rsidR="00CC7DC5" w:rsidRPr="00527164" w:rsidRDefault="00CC7DC5" w:rsidP="00347640">
            <w:pPr>
              <w:rPr>
                <w:rFonts w:ascii="Marianne" w:hAnsi="Marianne"/>
                <w:sz w:val="20"/>
                <w:szCs w:val="20"/>
              </w:rPr>
            </w:pPr>
            <w:r w:rsidRPr="00527164">
              <w:rPr>
                <w:rFonts w:ascii="Marianne" w:hAnsi="Marianne"/>
                <w:sz w:val="20"/>
                <w:szCs w:val="20"/>
              </w:rPr>
              <w:t>25 %</w:t>
            </w:r>
          </w:p>
        </w:tc>
        <w:tc>
          <w:tcPr>
            <w:tcW w:w="709" w:type="dxa"/>
            <w:shd w:val="clear" w:color="auto" w:fill="auto"/>
            <w:hideMark/>
          </w:tcPr>
          <w:p w14:paraId="6107EAFB"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07CE9400"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709" w:type="dxa"/>
            <w:shd w:val="clear" w:color="auto" w:fill="auto"/>
            <w:hideMark/>
          </w:tcPr>
          <w:p w14:paraId="1B107E4C"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62C9E939"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770511B6"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18856370" w14:textId="77777777" w:rsidR="00CC7DC5" w:rsidRPr="00527164" w:rsidRDefault="00CC7DC5" w:rsidP="00347640">
            <w:pPr>
              <w:rPr>
                <w:rFonts w:ascii="Marianne" w:hAnsi="Marianne"/>
                <w:sz w:val="20"/>
                <w:szCs w:val="20"/>
              </w:rPr>
            </w:pPr>
          </w:p>
        </w:tc>
        <w:tc>
          <w:tcPr>
            <w:tcW w:w="2268" w:type="dxa"/>
            <w:shd w:val="clear" w:color="auto" w:fill="auto"/>
            <w:hideMark/>
          </w:tcPr>
          <w:p w14:paraId="50447DF4" w14:textId="77777777" w:rsidR="00CC7DC5" w:rsidRPr="00527164" w:rsidRDefault="00CC7DC5" w:rsidP="00347640">
            <w:pPr>
              <w:rPr>
                <w:rFonts w:ascii="Marianne" w:hAnsi="Marianne"/>
              </w:rPr>
            </w:pPr>
            <w:r w:rsidRPr="00527164">
              <w:rPr>
                <w:rFonts w:ascii="Marianne" w:hAnsi="Marianne"/>
              </w:rPr>
              <w:t>-</w:t>
            </w:r>
          </w:p>
        </w:tc>
      </w:tr>
      <w:tr w:rsidR="00CC7DC5" w:rsidRPr="00767F21" w14:paraId="30983357" w14:textId="77777777" w:rsidTr="00347640">
        <w:trPr>
          <w:trHeight w:val="495"/>
        </w:trPr>
        <w:tc>
          <w:tcPr>
            <w:tcW w:w="1854" w:type="dxa"/>
            <w:vMerge w:val="restart"/>
            <w:shd w:val="clear" w:color="auto" w:fill="auto"/>
            <w:hideMark/>
          </w:tcPr>
          <w:p w14:paraId="2A8A8B1C"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 xml:space="preserve">Travaux de rénovation énergétique MaPrimeRénov’ </w:t>
            </w:r>
          </w:p>
          <w:p w14:paraId="200768B2" w14:textId="77777777" w:rsidR="00CC7DC5" w:rsidRPr="0097352F" w:rsidRDefault="00CC7DC5" w:rsidP="00347640">
            <w:pPr>
              <w:rPr>
                <w:rFonts w:ascii="Marianne" w:hAnsi="Marianne"/>
                <w:b/>
                <w:bCs/>
                <w:sz w:val="20"/>
                <w:szCs w:val="20"/>
                <w:lang w:val="fr-FR"/>
              </w:rPr>
            </w:pPr>
          </w:p>
          <w:p w14:paraId="57483EFE" w14:textId="77777777" w:rsidR="00CC7DC5" w:rsidRPr="0097352F" w:rsidRDefault="00CC7DC5" w:rsidP="00347640">
            <w:pPr>
              <w:rPr>
                <w:rFonts w:ascii="Marianne" w:hAnsi="Marianne"/>
                <w:b/>
                <w:bCs/>
                <w:sz w:val="20"/>
                <w:szCs w:val="20"/>
                <w:lang w:val="fr-FR"/>
              </w:rPr>
            </w:pPr>
          </w:p>
          <w:p w14:paraId="09A5774F"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lastRenderedPageBreak/>
              <w:t xml:space="preserve">Parcours Accompagné </w:t>
            </w:r>
          </w:p>
        </w:tc>
        <w:tc>
          <w:tcPr>
            <w:tcW w:w="1118" w:type="dxa"/>
            <w:shd w:val="clear" w:color="auto" w:fill="auto"/>
            <w:hideMark/>
          </w:tcPr>
          <w:p w14:paraId="2BDECDCB" w14:textId="77777777" w:rsidR="00CC7DC5" w:rsidRPr="00527164" w:rsidRDefault="00CC7DC5" w:rsidP="00347640">
            <w:pPr>
              <w:rPr>
                <w:rFonts w:ascii="Marianne" w:hAnsi="Marianne"/>
                <w:sz w:val="20"/>
                <w:szCs w:val="20"/>
              </w:rPr>
            </w:pPr>
            <w:r w:rsidRPr="00527164">
              <w:rPr>
                <w:rFonts w:ascii="Marianne" w:hAnsi="Marianne"/>
                <w:sz w:val="20"/>
                <w:szCs w:val="20"/>
              </w:rPr>
              <w:lastRenderedPageBreak/>
              <w:t>Gain de 2 classes</w:t>
            </w:r>
          </w:p>
        </w:tc>
        <w:tc>
          <w:tcPr>
            <w:tcW w:w="1134" w:type="dxa"/>
            <w:shd w:val="clear" w:color="auto" w:fill="D9D9D9"/>
            <w:hideMark/>
          </w:tcPr>
          <w:p w14:paraId="1D89B226" w14:textId="77777777" w:rsidR="00CC7DC5" w:rsidRPr="00612D6C" w:rsidRDefault="00CC7DC5" w:rsidP="00347640">
            <w:pPr>
              <w:rPr>
                <w:rFonts w:ascii="Marianne" w:hAnsi="Marianne"/>
                <w:color w:val="00B0F0"/>
                <w:sz w:val="20"/>
                <w:szCs w:val="20"/>
              </w:rPr>
            </w:pPr>
            <w:r w:rsidRPr="00612D6C">
              <w:rPr>
                <w:rFonts w:ascii="Marianne" w:hAnsi="Marianne"/>
                <w:color w:val="00B0F0"/>
                <w:sz w:val="20"/>
                <w:szCs w:val="20"/>
              </w:rPr>
              <w:t>30 000 €</w:t>
            </w:r>
          </w:p>
        </w:tc>
        <w:tc>
          <w:tcPr>
            <w:tcW w:w="1985" w:type="dxa"/>
            <w:gridSpan w:val="3"/>
            <w:shd w:val="clear" w:color="auto" w:fill="auto"/>
            <w:hideMark/>
          </w:tcPr>
          <w:p w14:paraId="468427A2"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vMerge w:val="restart"/>
            <w:shd w:val="clear" w:color="auto" w:fill="auto"/>
            <w:vAlign w:val="center"/>
            <w:hideMark/>
          </w:tcPr>
          <w:p w14:paraId="56F144CC" w14:textId="77777777" w:rsidR="00CC7DC5" w:rsidRPr="0097352F" w:rsidRDefault="00CC7DC5" w:rsidP="00347640">
            <w:pPr>
              <w:jc w:val="center"/>
              <w:rPr>
                <w:rFonts w:ascii="Marianne" w:hAnsi="Marianne"/>
                <w:sz w:val="20"/>
                <w:szCs w:val="20"/>
                <w:lang w:val="fr-FR"/>
              </w:rPr>
            </w:pPr>
            <w:r w:rsidRPr="0097352F">
              <w:rPr>
                <w:rFonts w:ascii="Marianne" w:hAnsi="Marianne"/>
                <w:sz w:val="20"/>
                <w:szCs w:val="20"/>
                <w:lang w:val="fr-FR"/>
              </w:rPr>
              <w:t>80 % TMO</w:t>
            </w:r>
          </w:p>
          <w:p w14:paraId="00E922E0" w14:textId="77777777" w:rsidR="00CC7DC5" w:rsidRPr="0097352F" w:rsidRDefault="00CC7DC5" w:rsidP="00347640">
            <w:pPr>
              <w:jc w:val="center"/>
              <w:rPr>
                <w:rFonts w:ascii="Marianne" w:hAnsi="Marianne"/>
                <w:sz w:val="20"/>
                <w:szCs w:val="20"/>
                <w:lang w:val="fr-FR"/>
              </w:rPr>
            </w:pPr>
            <w:r w:rsidRPr="0097352F">
              <w:rPr>
                <w:rFonts w:ascii="Marianne" w:hAnsi="Marianne"/>
                <w:sz w:val="20"/>
                <w:szCs w:val="20"/>
                <w:lang w:val="fr-FR"/>
              </w:rPr>
              <w:t>et</w:t>
            </w:r>
          </w:p>
          <w:p w14:paraId="0AEB99E9" w14:textId="77777777" w:rsidR="00CC7DC5" w:rsidRPr="0097352F" w:rsidRDefault="00CC7DC5" w:rsidP="00347640">
            <w:pPr>
              <w:suppressAutoHyphens/>
              <w:spacing w:after="200" w:line="276" w:lineRule="auto"/>
              <w:jc w:val="center"/>
              <w:rPr>
                <w:rFonts w:ascii="Marianne" w:hAnsi="Marianne"/>
                <w:sz w:val="20"/>
                <w:szCs w:val="20"/>
                <w:lang w:val="fr-FR"/>
              </w:rPr>
            </w:pPr>
            <w:r w:rsidRPr="0097352F">
              <w:rPr>
                <w:rFonts w:ascii="Marianne" w:hAnsi="Marianne"/>
                <w:sz w:val="20"/>
                <w:szCs w:val="20"/>
                <w:lang w:val="fr-FR"/>
              </w:rPr>
              <w:t xml:space="preserve">60 % MO </w:t>
            </w:r>
            <w:r w:rsidRPr="0097352F">
              <w:rPr>
                <w:rFonts w:ascii="Marianne" w:hAnsi="Marianne"/>
                <w:sz w:val="20"/>
                <w:szCs w:val="20"/>
                <w:lang w:val="fr-FR"/>
              </w:rPr>
              <w:br/>
            </w:r>
            <w:r w:rsidRPr="0097352F">
              <w:rPr>
                <w:rFonts w:ascii="Marianne" w:hAnsi="Marianne"/>
                <w:strike/>
                <w:color w:val="00B0F0"/>
                <w:sz w:val="20"/>
                <w:szCs w:val="20"/>
                <w:lang w:val="fr-FR"/>
              </w:rPr>
              <w:t xml:space="preserve">+10 % pour les </w:t>
            </w:r>
            <w:r w:rsidRPr="0097352F">
              <w:rPr>
                <w:rFonts w:ascii="Marianne" w:hAnsi="Marianne"/>
                <w:strike/>
                <w:color w:val="00B0F0"/>
                <w:sz w:val="20"/>
                <w:szCs w:val="20"/>
                <w:lang w:val="fr-FR"/>
              </w:rPr>
              <w:lastRenderedPageBreak/>
              <w:t>sorties de passoires pour les aides Anah</w:t>
            </w:r>
          </w:p>
        </w:tc>
        <w:tc>
          <w:tcPr>
            <w:tcW w:w="2127" w:type="dxa"/>
            <w:gridSpan w:val="3"/>
            <w:shd w:val="clear" w:color="auto" w:fill="auto"/>
            <w:hideMark/>
          </w:tcPr>
          <w:p w14:paraId="0B7C2B68" w14:textId="77777777" w:rsidR="00CC7DC5" w:rsidRPr="00527164" w:rsidRDefault="00CC7DC5" w:rsidP="00347640">
            <w:pPr>
              <w:rPr>
                <w:rFonts w:ascii="Marianne" w:hAnsi="Marianne"/>
                <w:sz w:val="20"/>
                <w:szCs w:val="20"/>
              </w:rPr>
            </w:pPr>
            <w:r w:rsidRPr="00527164">
              <w:rPr>
                <w:rFonts w:ascii="Marianne" w:hAnsi="Marianne"/>
                <w:sz w:val="20"/>
                <w:szCs w:val="20"/>
              </w:rPr>
              <w:lastRenderedPageBreak/>
              <w:t>-</w:t>
            </w:r>
          </w:p>
        </w:tc>
        <w:tc>
          <w:tcPr>
            <w:tcW w:w="1134" w:type="dxa"/>
            <w:shd w:val="clear" w:color="auto" w:fill="auto"/>
            <w:hideMark/>
          </w:tcPr>
          <w:p w14:paraId="3599F6C2"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6E9C349F"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val="restart"/>
            <w:shd w:val="clear" w:color="auto" w:fill="D9D9D9"/>
            <w:hideMark/>
          </w:tcPr>
          <w:p w14:paraId="799BAC7F" w14:textId="77777777" w:rsidR="00CC7DC5" w:rsidRPr="00527164" w:rsidRDefault="00CC7DC5" w:rsidP="00347640">
            <w:pPr>
              <w:rPr>
                <w:rFonts w:ascii="Marianne" w:hAnsi="Marianne"/>
                <w:sz w:val="20"/>
                <w:szCs w:val="20"/>
              </w:rPr>
            </w:pPr>
            <w:r w:rsidRPr="00527164">
              <w:rPr>
                <w:rFonts w:ascii="Marianne" w:hAnsi="Marianne"/>
                <w:sz w:val="20"/>
                <w:szCs w:val="20"/>
              </w:rPr>
              <w:t>100 % TMO</w:t>
            </w:r>
          </w:p>
          <w:p w14:paraId="64358456" w14:textId="77777777" w:rsidR="00CC7DC5" w:rsidRPr="00527164" w:rsidRDefault="00CC7DC5" w:rsidP="00347640">
            <w:pPr>
              <w:rPr>
                <w:rFonts w:ascii="Marianne" w:hAnsi="Marianne"/>
                <w:sz w:val="20"/>
                <w:szCs w:val="20"/>
              </w:rPr>
            </w:pPr>
            <w:r w:rsidRPr="00527164">
              <w:rPr>
                <w:rFonts w:ascii="Marianne" w:hAnsi="Marianne"/>
                <w:sz w:val="20"/>
                <w:szCs w:val="20"/>
              </w:rPr>
              <w:br/>
              <w:t>et</w:t>
            </w:r>
          </w:p>
          <w:p w14:paraId="7422CF59" w14:textId="77777777" w:rsidR="00CC7DC5" w:rsidRPr="00527164" w:rsidRDefault="00CC7DC5" w:rsidP="00347640">
            <w:pPr>
              <w:rPr>
                <w:rFonts w:ascii="Marianne" w:hAnsi="Marianne"/>
                <w:sz w:val="20"/>
                <w:szCs w:val="20"/>
              </w:rPr>
            </w:pPr>
            <w:r w:rsidRPr="00527164">
              <w:rPr>
                <w:rFonts w:ascii="Marianne" w:hAnsi="Marianne"/>
                <w:sz w:val="20"/>
                <w:szCs w:val="20"/>
              </w:rPr>
              <w:br/>
            </w:r>
            <w:r w:rsidRPr="00612D6C">
              <w:rPr>
                <w:rFonts w:ascii="Marianne" w:hAnsi="Marianne"/>
                <w:color w:val="00B0F0"/>
                <w:sz w:val="20"/>
                <w:szCs w:val="20"/>
              </w:rPr>
              <w:t xml:space="preserve">90 % </w:t>
            </w:r>
            <w:r w:rsidRPr="00612D6C">
              <w:rPr>
                <w:rFonts w:ascii="Marianne" w:hAnsi="Marianne"/>
                <w:color w:val="00B0F0"/>
                <w:sz w:val="20"/>
                <w:szCs w:val="20"/>
              </w:rPr>
              <w:lastRenderedPageBreak/>
              <w:t>MO</w:t>
            </w:r>
          </w:p>
        </w:tc>
        <w:tc>
          <w:tcPr>
            <w:tcW w:w="2268" w:type="dxa"/>
            <w:shd w:val="clear" w:color="auto" w:fill="auto"/>
            <w:hideMark/>
          </w:tcPr>
          <w:p w14:paraId="7679900D" w14:textId="77777777" w:rsidR="00CC7DC5" w:rsidRPr="00527164" w:rsidRDefault="00CC7DC5" w:rsidP="00347640">
            <w:pPr>
              <w:rPr>
                <w:rFonts w:ascii="Marianne" w:hAnsi="Marianne"/>
              </w:rPr>
            </w:pPr>
            <w:r w:rsidRPr="00527164">
              <w:rPr>
                <w:rFonts w:ascii="Calibri" w:hAnsi="Calibri" w:cs="Calibri"/>
              </w:rPr>
              <w:lastRenderedPageBreak/>
              <w:t> </w:t>
            </w:r>
          </w:p>
        </w:tc>
      </w:tr>
      <w:tr w:rsidR="00CC7DC5" w:rsidRPr="00767F21" w14:paraId="05BB4E69" w14:textId="77777777" w:rsidTr="00347640">
        <w:trPr>
          <w:trHeight w:val="495"/>
        </w:trPr>
        <w:tc>
          <w:tcPr>
            <w:tcW w:w="1854" w:type="dxa"/>
            <w:vMerge/>
            <w:shd w:val="clear" w:color="auto" w:fill="auto"/>
            <w:hideMark/>
          </w:tcPr>
          <w:p w14:paraId="59F66ABE" w14:textId="77777777" w:rsidR="00CC7DC5" w:rsidRPr="00527164" w:rsidRDefault="00CC7DC5" w:rsidP="00347640">
            <w:pPr>
              <w:rPr>
                <w:rFonts w:ascii="Marianne" w:hAnsi="Marianne"/>
                <w:b/>
                <w:bCs/>
                <w:sz w:val="20"/>
                <w:szCs w:val="20"/>
              </w:rPr>
            </w:pPr>
          </w:p>
        </w:tc>
        <w:tc>
          <w:tcPr>
            <w:tcW w:w="1118" w:type="dxa"/>
            <w:shd w:val="clear" w:color="auto" w:fill="auto"/>
            <w:hideMark/>
          </w:tcPr>
          <w:p w14:paraId="5D69E891" w14:textId="77777777" w:rsidR="00CC7DC5" w:rsidRPr="00527164" w:rsidRDefault="00CC7DC5" w:rsidP="00347640">
            <w:pPr>
              <w:rPr>
                <w:rFonts w:ascii="Marianne" w:hAnsi="Marianne"/>
                <w:sz w:val="20"/>
                <w:szCs w:val="20"/>
              </w:rPr>
            </w:pPr>
            <w:r w:rsidRPr="00527164">
              <w:rPr>
                <w:rFonts w:ascii="Marianne" w:hAnsi="Marianne"/>
                <w:sz w:val="20"/>
                <w:szCs w:val="20"/>
              </w:rPr>
              <w:t>Gain de 3 classes</w:t>
            </w:r>
            <w:r>
              <w:rPr>
                <w:rFonts w:ascii="Marianne" w:hAnsi="Marianne"/>
                <w:sz w:val="20"/>
                <w:szCs w:val="20"/>
              </w:rPr>
              <w:t xml:space="preserve"> </w:t>
            </w:r>
            <w:r w:rsidRPr="00612D6C">
              <w:rPr>
                <w:rFonts w:ascii="Marianne" w:hAnsi="Marianne"/>
                <w:color w:val="00B0F0"/>
                <w:sz w:val="20"/>
                <w:szCs w:val="20"/>
              </w:rPr>
              <w:t>ou +</w:t>
            </w:r>
          </w:p>
        </w:tc>
        <w:tc>
          <w:tcPr>
            <w:tcW w:w="1134" w:type="dxa"/>
            <w:shd w:val="clear" w:color="auto" w:fill="D9D9D9"/>
            <w:hideMark/>
          </w:tcPr>
          <w:p w14:paraId="430BF1F2" w14:textId="77777777" w:rsidR="00CC7DC5" w:rsidRPr="00612D6C" w:rsidRDefault="00CC7DC5" w:rsidP="00347640">
            <w:pPr>
              <w:rPr>
                <w:rFonts w:ascii="Marianne" w:hAnsi="Marianne"/>
                <w:color w:val="00B0F0"/>
                <w:sz w:val="20"/>
                <w:szCs w:val="20"/>
              </w:rPr>
            </w:pPr>
            <w:r w:rsidRPr="00612D6C">
              <w:rPr>
                <w:rFonts w:ascii="Marianne" w:hAnsi="Marianne"/>
                <w:color w:val="00B0F0"/>
                <w:sz w:val="20"/>
                <w:szCs w:val="20"/>
              </w:rPr>
              <w:t>40</w:t>
            </w:r>
            <w:r w:rsidRPr="00612D6C">
              <w:rPr>
                <w:rFonts w:ascii="Calibri" w:hAnsi="Calibri" w:cs="Calibri"/>
                <w:color w:val="00B0F0"/>
                <w:sz w:val="20"/>
                <w:szCs w:val="20"/>
              </w:rPr>
              <w:t> </w:t>
            </w:r>
            <w:r w:rsidRPr="00612D6C">
              <w:rPr>
                <w:rFonts w:ascii="Marianne" w:hAnsi="Marianne"/>
                <w:color w:val="00B0F0"/>
                <w:sz w:val="20"/>
                <w:szCs w:val="20"/>
              </w:rPr>
              <w:t xml:space="preserve">000 </w:t>
            </w:r>
            <w:r w:rsidRPr="00612D6C">
              <w:rPr>
                <w:rFonts w:ascii="Marianne" w:hAnsi="Marianne" w:cs="Marianne"/>
                <w:color w:val="00B0F0"/>
                <w:sz w:val="20"/>
                <w:szCs w:val="20"/>
              </w:rPr>
              <w:t>€</w:t>
            </w:r>
          </w:p>
        </w:tc>
        <w:tc>
          <w:tcPr>
            <w:tcW w:w="1985" w:type="dxa"/>
            <w:gridSpan w:val="3"/>
            <w:shd w:val="clear" w:color="auto" w:fill="auto"/>
            <w:hideMark/>
          </w:tcPr>
          <w:p w14:paraId="3C4DA0A3"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vMerge/>
            <w:shd w:val="clear" w:color="auto" w:fill="auto"/>
            <w:hideMark/>
          </w:tcPr>
          <w:p w14:paraId="0918713F" w14:textId="77777777" w:rsidR="00CC7DC5" w:rsidRPr="00527164" w:rsidRDefault="00CC7DC5" w:rsidP="00347640">
            <w:pPr>
              <w:suppressAutoHyphens/>
              <w:spacing w:after="200" w:line="276" w:lineRule="auto"/>
              <w:rPr>
                <w:rFonts w:ascii="Marianne" w:hAnsi="Marianne"/>
                <w:sz w:val="20"/>
                <w:szCs w:val="20"/>
              </w:rPr>
            </w:pPr>
          </w:p>
        </w:tc>
        <w:tc>
          <w:tcPr>
            <w:tcW w:w="2127" w:type="dxa"/>
            <w:gridSpan w:val="3"/>
            <w:shd w:val="clear" w:color="auto" w:fill="auto"/>
            <w:hideMark/>
          </w:tcPr>
          <w:p w14:paraId="09BD442C"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3CED0DFF"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6D3ECA73"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vMerge/>
            <w:shd w:val="clear" w:color="auto" w:fill="D9D9D9"/>
            <w:hideMark/>
          </w:tcPr>
          <w:p w14:paraId="1CE97D50" w14:textId="77777777" w:rsidR="00CC7DC5" w:rsidRPr="00527164" w:rsidRDefault="00CC7DC5" w:rsidP="00347640">
            <w:pPr>
              <w:rPr>
                <w:rFonts w:ascii="Marianne" w:hAnsi="Marianne"/>
                <w:sz w:val="20"/>
                <w:szCs w:val="20"/>
              </w:rPr>
            </w:pPr>
          </w:p>
        </w:tc>
        <w:tc>
          <w:tcPr>
            <w:tcW w:w="2268" w:type="dxa"/>
            <w:shd w:val="clear" w:color="auto" w:fill="auto"/>
            <w:hideMark/>
          </w:tcPr>
          <w:p w14:paraId="44793051" w14:textId="77777777" w:rsidR="00CC7DC5" w:rsidRPr="00527164" w:rsidRDefault="00CC7DC5" w:rsidP="00347640">
            <w:pPr>
              <w:rPr>
                <w:rFonts w:ascii="Calibri" w:hAnsi="Calibri" w:cs="Calibri"/>
              </w:rPr>
            </w:pPr>
            <w:r w:rsidRPr="00527164">
              <w:rPr>
                <w:rFonts w:ascii="Calibri" w:hAnsi="Calibri" w:cs="Calibri"/>
              </w:rPr>
              <w:t> </w:t>
            </w:r>
          </w:p>
          <w:p w14:paraId="783F6D7D" w14:textId="77777777" w:rsidR="00CC7DC5" w:rsidRPr="00527164" w:rsidRDefault="00CC7DC5" w:rsidP="00347640">
            <w:pPr>
              <w:rPr>
                <w:rFonts w:ascii="Calibri" w:hAnsi="Calibri" w:cs="Calibri"/>
              </w:rPr>
            </w:pPr>
          </w:p>
          <w:p w14:paraId="34583AFD" w14:textId="77777777" w:rsidR="00CC7DC5" w:rsidRPr="00527164" w:rsidRDefault="00CC7DC5" w:rsidP="00347640">
            <w:pPr>
              <w:rPr>
                <w:rFonts w:ascii="Calibri" w:hAnsi="Calibri" w:cs="Calibri"/>
              </w:rPr>
            </w:pPr>
          </w:p>
          <w:p w14:paraId="37DBC903" w14:textId="77777777" w:rsidR="00CC7DC5" w:rsidRPr="00527164" w:rsidRDefault="00CC7DC5" w:rsidP="00347640">
            <w:pPr>
              <w:rPr>
                <w:rFonts w:ascii="Marianne" w:hAnsi="Marianne"/>
              </w:rPr>
            </w:pPr>
          </w:p>
        </w:tc>
      </w:tr>
      <w:tr w:rsidR="00CC7DC5" w:rsidRPr="00767F21" w14:paraId="1B7E44B2" w14:textId="77777777" w:rsidTr="00347640">
        <w:trPr>
          <w:trHeight w:val="1515"/>
        </w:trPr>
        <w:tc>
          <w:tcPr>
            <w:tcW w:w="1854" w:type="dxa"/>
            <w:vMerge/>
            <w:shd w:val="clear" w:color="auto" w:fill="auto"/>
            <w:hideMark/>
          </w:tcPr>
          <w:p w14:paraId="7DBBCF35" w14:textId="77777777" w:rsidR="00CC7DC5" w:rsidRPr="00527164" w:rsidRDefault="00CC7DC5" w:rsidP="00347640">
            <w:pPr>
              <w:rPr>
                <w:rFonts w:ascii="Marianne" w:hAnsi="Marianne"/>
                <w:b/>
                <w:bCs/>
                <w:sz w:val="20"/>
                <w:szCs w:val="20"/>
              </w:rPr>
            </w:pPr>
          </w:p>
        </w:tc>
        <w:tc>
          <w:tcPr>
            <w:tcW w:w="1118" w:type="dxa"/>
            <w:shd w:val="clear" w:color="auto" w:fill="auto"/>
            <w:hideMark/>
          </w:tcPr>
          <w:p w14:paraId="290925E2" w14:textId="77777777" w:rsidR="00CC7DC5" w:rsidRPr="00612D6C" w:rsidRDefault="00CC7DC5" w:rsidP="00347640">
            <w:pPr>
              <w:rPr>
                <w:rFonts w:ascii="Marianne" w:hAnsi="Marianne"/>
                <w:strike/>
                <w:color w:val="00B0F0"/>
                <w:sz w:val="20"/>
                <w:szCs w:val="20"/>
              </w:rPr>
            </w:pPr>
            <w:r w:rsidRPr="00612D6C">
              <w:rPr>
                <w:rFonts w:ascii="Marianne" w:hAnsi="Marianne"/>
                <w:strike/>
                <w:color w:val="00B0F0"/>
                <w:sz w:val="20"/>
                <w:szCs w:val="20"/>
              </w:rPr>
              <w:t>Gain de 4 classes ou +</w:t>
            </w:r>
          </w:p>
        </w:tc>
        <w:tc>
          <w:tcPr>
            <w:tcW w:w="1134" w:type="dxa"/>
            <w:shd w:val="clear" w:color="auto" w:fill="D9D9D9"/>
            <w:hideMark/>
          </w:tcPr>
          <w:p w14:paraId="5EFF0BDE" w14:textId="77777777" w:rsidR="00CC7DC5" w:rsidRPr="00612D6C" w:rsidRDefault="00CC7DC5" w:rsidP="00347640">
            <w:pPr>
              <w:rPr>
                <w:rFonts w:ascii="Marianne" w:hAnsi="Marianne"/>
                <w:strike/>
                <w:color w:val="00B0F0"/>
                <w:sz w:val="20"/>
                <w:szCs w:val="20"/>
              </w:rPr>
            </w:pPr>
          </w:p>
          <w:p w14:paraId="79772966" w14:textId="77777777" w:rsidR="00CC7DC5" w:rsidRPr="00612D6C" w:rsidRDefault="00CC7DC5" w:rsidP="00347640">
            <w:pPr>
              <w:rPr>
                <w:rFonts w:ascii="Marianne" w:hAnsi="Marianne"/>
                <w:strike/>
                <w:color w:val="00B0F0"/>
                <w:sz w:val="20"/>
                <w:szCs w:val="20"/>
              </w:rPr>
            </w:pPr>
            <w:r w:rsidRPr="00612D6C">
              <w:rPr>
                <w:rFonts w:ascii="Marianne" w:hAnsi="Marianne"/>
                <w:strike/>
                <w:color w:val="00B0F0"/>
                <w:sz w:val="20"/>
                <w:szCs w:val="20"/>
              </w:rPr>
              <w:t>70</w:t>
            </w:r>
            <w:r w:rsidRPr="00612D6C">
              <w:rPr>
                <w:rFonts w:ascii="Calibri" w:hAnsi="Calibri" w:cs="Calibri"/>
                <w:strike/>
                <w:color w:val="00B0F0"/>
                <w:sz w:val="20"/>
                <w:szCs w:val="20"/>
              </w:rPr>
              <w:t> </w:t>
            </w:r>
            <w:r w:rsidRPr="00612D6C">
              <w:rPr>
                <w:rFonts w:ascii="Marianne" w:hAnsi="Marianne"/>
                <w:strike/>
                <w:color w:val="00B0F0"/>
                <w:sz w:val="20"/>
                <w:szCs w:val="20"/>
              </w:rPr>
              <w:t xml:space="preserve">000 </w:t>
            </w:r>
            <w:r w:rsidRPr="00612D6C">
              <w:rPr>
                <w:rFonts w:ascii="Marianne" w:hAnsi="Marianne" w:cs="Marianne"/>
                <w:strike/>
                <w:color w:val="00B0F0"/>
                <w:sz w:val="20"/>
                <w:szCs w:val="20"/>
              </w:rPr>
              <w:t>€</w:t>
            </w:r>
          </w:p>
        </w:tc>
        <w:tc>
          <w:tcPr>
            <w:tcW w:w="1985" w:type="dxa"/>
            <w:gridSpan w:val="3"/>
            <w:shd w:val="clear" w:color="auto" w:fill="auto"/>
            <w:hideMark/>
          </w:tcPr>
          <w:p w14:paraId="6B7C2184" w14:textId="77777777" w:rsidR="00CC7DC5" w:rsidRPr="00612D6C" w:rsidRDefault="00CC7DC5" w:rsidP="00347640">
            <w:pPr>
              <w:rPr>
                <w:rFonts w:ascii="Marianne" w:hAnsi="Marianne"/>
                <w:strike/>
                <w:color w:val="00B0F0"/>
                <w:sz w:val="20"/>
                <w:szCs w:val="20"/>
              </w:rPr>
            </w:pPr>
            <w:r w:rsidRPr="00612D6C">
              <w:rPr>
                <w:rFonts w:ascii="Marianne" w:hAnsi="Marianne"/>
                <w:strike/>
                <w:color w:val="00B0F0"/>
                <w:sz w:val="20"/>
                <w:szCs w:val="20"/>
              </w:rPr>
              <w:t>-</w:t>
            </w:r>
          </w:p>
        </w:tc>
        <w:tc>
          <w:tcPr>
            <w:tcW w:w="1275" w:type="dxa"/>
            <w:vMerge/>
            <w:shd w:val="clear" w:color="auto" w:fill="auto"/>
            <w:hideMark/>
          </w:tcPr>
          <w:p w14:paraId="141EC1B6" w14:textId="77777777" w:rsidR="00CC7DC5" w:rsidRPr="00612D6C" w:rsidRDefault="00CC7DC5" w:rsidP="00347640">
            <w:pPr>
              <w:rPr>
                <w:rFonts w:ascii="Marianne" w:hAnsi="Marianne"/>
                <w:strike/>
                <w:color w:val="00B0F0"/>
                <w:sz w:val="20"/>
                <w:szCs w:val="20"/>
              </w:rPr>
            </w:pPr>
          </w:p>
        </w:tc>
        <w:tc>
          <w:tcPr>
            <w:tcW w:w="2127" w:type="dxa"/>
            <w:gridSpan w:val="3"/>
            <w:shd w:val="clear" w:color="auto" w:fill="auto"/>
            <w:hideMark/>
          </w:tcPr>
          <w:p w14:paraId="7AFA2739" w14:textId="77777777" w:rsidR="00CC7DC5" w:rsidRPr="00612D6C" w:rsidRDefault="00CC7DC5" w:rsidP="00347640">
            <w:pPr>
              <w:rPr>
                <w:rFonts w:ascii="Marianne" w:hAnsi="Marianne"/>
                <w:strike/>
                <w:color w:val="00B0F0"/>
                <w:sz w:val="20"/>
                <w:szCs w:val="20"/>
              </w:rPr>
            </w:pPr>
            <w:r w:rsidRPr="00612D6C">
              <w:rPr>
                <w:rFonts w:ascii="Marianne" w:hAnsi="Marianne"/>
                <w:strike/>
                <w:color w:val="00B0F0"/>
                <w:sz w:val="20"/>
                <w:szCs w:val="20"/>
              </w:rPr>
              <w:t>-</w:t>
            </w:r>
          </w:p>
        </w:tc>
        <w:tc>
          <w:tcPr>
            <w:tcW w:w="1134" w:type="dxa"/>
            <w:shd w:val="clear" w:color="auto" w:fill="auto"/>
            <w:hideMark/>
          </w:tcPr>
          <w:p w14:paraId="69BFBA2E" w14:textId="77777777" w:rsidR="00CC7DC5" w:rsidRPr="00612D6C" w:rsidRDefault="00CC7DC5" w:rsidP="00347640">
            <w:pPr>
              <w:rPr>
                <w:rFonts w:ascii="Marianne" w:hAnsi="Marianne"/>
                <w:strike/>
                <w:color w:val="00B0F0"/>
              </w:rPr>
            </w:pPr>
            <w:r w:rsidRPr="00612D6C">
              <w:rPr>
                <w:rFonts w:ascii="Marianne" w:hAnsi="Marianne"/>
                <w:strike/>
                <w:color w:val="00B0F0"/>
              </w:rPr>
              <w:t>-</w:t>
            </w:r>
          </w:p>
        </w:tc>
        <w:tc>
          <w:tcPr>
            <w:tcW w:w="1381" w:type="dxa"/>
            <w:shd w:val="clear" w:color="auto" w:fill="auto"/>
            <w:hideMark/>
          </w:tcPr>
          <w:p w14:paraId="7B5655F1" w14:textId="77777777" w:rsidR="00CC7DC5" w:rsidRPr="00612D6C" w:rsidRDefault="00CC7DC5" w:rsidP="00347640">
            <w:pPr>
              <w:rPr>
                <w:rFonts w:ascii="Marianne" w:hAnsi="Marianne"/>
                <w:strike/>
                <w:color w:val="00B0F0"/>
                <w:sz w:val="20"/>
                <w:szCs w:val="20"/>
              </w:rPr>
            </w:pPr>
            <w:r w:rsidRPr="00612D6C">
              <w:rPr>
                <w:rFonts w:ascii="Marianne" w:hAnsi="Marianne"/>
                <w:strike/>
                <w:color w:val="00B0F0"/>
                <w:sz w:val="20"/>
                <w:szCs w:val="20"/>
              </w:rPr>
              <w:t>-</w:t>
            </w:r>
          </w:p>
        </w:tc>
        <w:tc>
          <w:tcPr>
            <w:tcW w:w="887" w:type="dxa"/>
            <w:vMerge/>
            <w:shd w:val="clear" w:color="auto" w:fill="D9D9D9"/>
            <w:hideMark/>
          </w:tcPr>
          <w:p w14:paraId="3A2BF995" w14:textId="77777777" w:rsidR="00CC7DC5" w:rsidRPr="00612D6C" w:rsidRDefault="00CC7DC5" w:rsidP="00347640">
            <w:pPr>
              <w:rPr>
                <w:rFonts w:ascii="Marianne" w:hAnsi="Marianne"/>
                <w:strike/>
                <w:color w:val="00B0F0"/>
                <w:sz w:val="20"/>
                <w:szCs w:val="20"/>
              </w:rPr>
            </w:pPr>
          </w:p>
        </w:tc>
        <w:tc>
          <w:tcPr>
            <w:tcW w:w="2268" w:type="dxa"/>
            <w:shd w:val="clear" w:color="auto" w:fill="auto"/>
            <w:hideMark/>
          </w:tcPr>
          <w:p w14:paraId="4412ACDC" w14:textId="77777777" w:rsidR="00CC7DC5" w:rsidRPr="00612D6C" w:rsidRDefault="00CC7DC5" w:rsidP="00347640">
            <w:pPr>
              <w:rPr>
                <w:rFonts w:ascii="Marianne" w:hAnsi="Marianne"/>
                <w:strike/>
                <w:color w:val="00B0F0"/>
              </w:rPr>
            </w:pPr>
            <w:r w:rsidRPr="00612D6C">
              <w:rPr>
                <w:rFonts w:ascii="Calibri" w:hAnsi="Calibri" w:cs="Calibri"/>
                <w:strike/>
                <w:color w:val="00B0F0"/>
              </w:rPr>
              <w:t> </w:t>
            </w:r>
          </w:p>
        </w:tc>
      </w:tr>
      <w:tr w:rsidR="00CC7DC5" w:rsidRPr="00767F21" w14:paraId="41AF93CB" w14:textId="77777777" w:rsidTr="00347640">
        <w:trPr>
          <w:trHeight w:val="900"/>
        </w:trPr>
        <w:tc>
          <w:tcPr>
            <w:tcW w:w="2972" w:type="dxa"/>
            <w:gridSpan w:val="2"/>
            <w:shd w:val="clear" w:color="auto" w:fill="auto"/>
            <w:hideMark/>
          </w:tcPr>
          <w:p w14:paraId="561E3329" w14:textId="77777777" w:rsidR="00CC7DC5" w:rsidRPr="0097352F" w:rsidRDefault="00CC7DC5" w:rsidP="00347640">
            <w:pPr>
              <w:rPr>
                <w:rFonts w:ascii="Marianne" w:hAnsi="Marianne"/>
                <w:b/>
                <w:bCs/>
                <w:sz w:val="20"/>
                <w:szCs w:val="20"/>
                <w:lang w:val="fr-FR"/>
              </w:rPr>
            </w:pPr>
            <w:r w:rsidRPr="0097352F">
              <w:rPr>
                <w:rFonts w:ascii="Marianne" w:hAnsi="Marianne"/>
                <w:b/>
                <w:bCs/>
                <w:sz w:val="20"/>
                <w:szCs w:val="20"/>
                <w:lang w:val="fr-FR"/>
              </w:rPr>
              <w:t>Organismes bénéficiant de l’agrément relatif à la maitrise d’ouvrage prévu à l’article L. 365-2 du CCH</w:t>
            </w:r>
          </w:p>
        </w:tc>
        <w:tc>
          <w:tcPr>
            <w:tcW w:w="1134" w:type="dxa"/>
            <w:shd w:val="clear" w:color="auto" w:fill="D9D9D9"/>
            <w:hideMark/>
          </w:tcPr>
          <w:p w14:paraId="5F9D8535" w14:textId="77777777" w:rsidR="00CC7DC5" w:rsidRPr="00527164" w:rsidRDefault="00CC7DC5" w:rsidP="00347640">
            <w:pPr>
              <w:rPr>
                <w:rFonts w:ascii="Marianne" w:hAnsi="Marianne"/>
                <w:sz w:val="20"/>
                <w:szCs w:val="20"/>
              </w:rPr>
            </w:pPr>
            <w:r w:rsidRPr="00527164">
              <w:rPr>
                <w:rFonts w:ascii="Marianne" w:hAnsi="Marianne"/>
                <w:sz w:val="20"/>
                <w:szCs w:val="20"/>
              </w:rPr>
              <w:t>1 250 € HT/m</w:t>
            </w:r>
            <w:r w:rsidRPr="00527164">
              <w:rPr>
                <w:rFonts w:ascii="Marianne" w:hAnsi="Marianne"/>
                <w:sz w:val="20"/>
                <w:szCs w:val="20"/>
                <w:vertAlign w:val="superscript"/>
              </w:rPr>
              <w:t>2</w:t>
            </w:r>
          </w:p>
        </w:tc>
        <w:tc>
          <w:tcPr>
            <w:tcW w:w="1985" w:type="dxa"/>
            <w:gridSpan w:val="3"/>
            <w:shd w:val="clear" w:color="auto" w:fill="auto"/>
            <w:hideMark/>
          </w:tcPr>
          <w:p w14:paraId="390C2FE0"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275" w:type="dxa"/>
            <w:shd w:val="clear" w:color="auto" w:fill="auto"/>
            <w:hideMark/>
          </w:tcPr>
          <w:p w14:paraId="23957440" w14:textId="77777777" w:rsidR="00CC7DC5" w:rsidRPr="00527164" w:rsidRDefault="00CC7DC5" w:rsidP="00347640">
            <w:pPr>
              <w:rPr>
                <w:rFonts w:ascii="Marianne" w:hAnsi="Marianne"/>
                <w:sz w:val="20"/>
                <w:szCs w:val="20"/>
              </w:rPr>
            </w:pPr>
          </w:p>
          <w:p w14:paraId="379986DA" w14:textId="77777777" w:rsidR="00CC7DC5" w:rsidRPr="00527164" w:rsidRDefault="00CC7DC5" w:rsidP="00347640">
            <w:pPr>
              <w:rPr>
                <w:rFonts w:ascii="Marianne" w:hAnsi="Marianne"/>
                <w:sz w:val="20"/>
                <w:szCs w:val="20"/>
              </w:rPr>
            </w:pPr>
            <w:r w:rsidRPr="00527164">
              <w:rPr>
                <w:rFonts w:ascii="Marianne" w:hAnsi="Marianne"/>
                <w:sz w:val="20"/>
                <w:szCs w:val="20"/>
              </w:rPr>
              <w:t>60 %</w:t>
            </w:r>
          </w:p>
        </w:tc>
        <w:tc>
          <w:tcPr>
            <w:tcW w:w="2127" w:type="dxa"/>
            <w:gridSpan w:val="3"/>
            <w:shd w:val="clear" w:color="auto" w:fill="auto"/>
            <w:hideMark/>
          </w:tcPr>
          <w:p w14:paraId="17D73D9A"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1134" w:type="dxa"/>
            <w:shd w:val="clear" w:color="auto" w:fill="auto"/>
            <w:hideMark/>
          </w:tcPr>
          <w:p w14:paraId="3762FFB5" w14:textId="77777777" w:rsidR="00CC7DC5" w:rsidRPr="00527164" w:rsidRDefault="00CC7DC5" w:rsidP="00347640">
            <w:pPr>
              <w:rPr>
                <w:rFonts w:ascii="Marianne" w:hAnsi="Marianne"/>
              </w:rPr>
            </w:pPr>
            <w:r w:rsidRPr="00527164">
              <w:rPr>
                <w:rFonts w:ascii="Marianne" w:hAnsi="Marianne"/>
              </w:rPr>
              <w:t>-</w:t>
            </w:r>
          </w:p>
        </w:tc>
        <w:tc>
          <w:tcPr>
            <w:tcW w:w="1381" w:type="dxa"/>
            <w:shd w:val="clear" w:color="auto" w:fill="auto"/>
            <w:hideMark/>
          </w:tcPr>
          <w:p w14:paraId="6BF89685" w14:textId="77777777" w:rsidR="00CC7DC5" w:rsidRPr="00527164" w:rsidRDefault="00CC7DC5" w:rsidP="00347640">
            <w:pPr>
              <w:rPr>
                <w:rFonts w:ascii="Marianne" w:hAnsi="Marianne"/>
                <w:sz w:val="20"/>
                <w:szCs w:val="20"/>
              </w:rPr>
            </w:pPr>
            <w:r w:rsidRPr="00527164">
              <w:rPr>
                <w:rFonts w:ascii="Marianne" w:hAnsi="Marianne"/>
                <w:sz w:val="20"/>
                <w:szCs w:val="20"/>
              </w:rPr>
              <w:t>-</w:t>
            </w:r>
          </w:p>
        </w:tc>
        <w:tc>
          <w:tcPr>
            <w:tcW w:w="887" w:type="dxa"/>
            <w:shd w:val="clear" w:color="auto" w:fill="D9D9D9"/>
            <w:hideMark/>
          </w:tcPr>
          <w:p w14:paraId="3AB36F5E" w14:textId="77777777" w:rsidR="00CC7DC5" w:rsidRPr="00527164" w:rsidRDefault="00CC7DC5" w:rsidP="00347640">
            <w:pPr>
              <w:rPr>
                <w:rFonts w:ascii="Marianne" w:hAnsi="Marianne"/>
                <w:sz w:val="20"/>
                <w:szCs w:val="20"/>
              </w:rPr>
            </w:pPr>
          </w:p>
          <w:p w14:paraId="10C43727" w14:textId="77777777" w:rsidR="00CC7DC5" w:rsidRPr="00527164" w:rsidRDefault="00CC7DC5" w:rsidP="00347640">
            <w:pPr>
              <w:rPr>
                <w:rFonts w:ascii="Marianne" w:hAnsi="Marianne"/>
                <w:sz w:val="20"/>
                <w:szCs w:val="20"/>
              </w:rPr>
            </w:pPr>
            <w:r>
              <w:rPr>
                <w:rFonts w:ascii="Marianne" w:hAnsi="Marianne"/>
                <w:color w:val="000000"/>
                <w:sz w:val="20"/>
                <w:szCs w:val="20"/>
              </w:rPr>
              <w:t>100</w:t>
            </w:r>
            <w:r w:rsidRPr="00527164">
              <w:rPr>
                <w:rFonts w:ascii="Marianne" w:hAnsi="Marianne"/>
                <w:color w:val="000000"/>
                <w:sz w:val="20"/>
                <w:szCs w:val="20"/>
              </w:rPr>
              <w:t xml:space="preserve"> %</w:t>
            </w:r>
          </w:p>
        </w:tc>
        <w:tc>
          <w:tcPr>
            <w:tcW w:w="2268" w:type="dxa"/>
            <w:shd w:val="clear" w:color="auto" w:fill="auto"/>
            <w:hideMark/>
          </w:tcPr>
          <w:p w14:paraId="52848A04" w14:textId="77777777" w:rsidR="00CC7DC5" w:rsidRPr="00527164" w:rsidRDefault="00CC7DC5" w:rsidP="00347640">
            <w:pPr>
              <w:rPr>
                <w:rFonts w:ascii="Marianne" w:hAnsi="Marianne"/>
              </w:rPr>
            </w:pPr>
            <w:r w:rsidRPr="00527164">
              <w:rPr>
                <w:rFonts w:ascii="Marianne" w:hAnsi="Marianne"/>
              </w:rPr>
              <w:t>-</w:t>
            </w:r>
          </w:p>
        </w:tc>
      </w:tr>
    </w:tbl>
    <w:p w14:paraId="07C5B282" w14:textId="77777777" w:rsidR="00CC7DC5" w:rsidRPr="0097352F" w:rsidRDefault="00CC7DC5" w:rsidP="00CC7DC5">
      <w:pPr>
        <w:spacing w:before="266" w:line="264" w:lineRule="exact"/>
        <w:jc w:val="both"/>
        <w:textAlignment w:val="baseline"/>
        <w:rPr>
          <w:rFonts w:ascii="Marianne" w:eastAsia="Arial Narrow" w:hAnsi="Marianne"/>
          <w:lang w:val="fr-FR"/>
        </w:rPr>
      </w:pPr>
      <w:r w:rsidRPr="0097352F">
        <w:rPr>
          <w:rFonts w:ascii="Marianne" w:eastAsia="Arial Narrow" w:hAnsi="Marianne"/>
          <w:lang w:val="fr-FR"/>
        </w:rPr>
        <w:t>Pour les organismes bénéficiant de l’agrément relatif à la maitrise d’ouvrage prévu à l’article L. 365-2 du code de la construction et de l’habitation, le taux maximum de subvention peut être majoré dans la limite maximale de 70 %.</w:t>
      </w:r>
    </w:p>
    <w:p w14:paraId="465DDDF2" w14:textId="77777777" w:rsidR="00CC7DC5" w:rsidRPr="0097352F" w:rsidRDefault="00CC7DC5" w:rsidP="00CC7DC5">
      <w:pPr>
        <w:spacing w:after="498" w:line="20" w:lineRule="exact"/>
        <w:jc w:val="both"/>
        <w:rPr>
          <w:rFonts w:ascii="Marianne" w:hAnsi="Marianne"/>
          <w:lang w:val="fr-FR"/>
        </w:rPr>
      </w:pPr>
    </w:p>
    <w:p w14:paraId="1A187A03" w14:textId="77777777" w:rsidR="00CC7DC5" w:rsidRPr="0097352F" w:rsidRDefault="00CC7DC5" w:rsidP="00CC7DC5">
      <w:pPr>
        <w:spacing w:before="4" w:after="249" w:line="266" w:lineRule="exact"/>
        <w:jc w:val="both"/>
        <w:textAlignment w:val="baseline"/>
        <w:rPr>
          <w:rFonts w:ascii="Marianne" w:eastAsia="Arial Narrow" w:hAnsi="Marianne"/>
          <w:color w:val="000000"/>
          <w:lang w:val="fr-FR"/>
        </w:rPr>
      </w:pPr>
      <w:r>
        <w:rPr>
          <w:noProof/>
          <w:lang w:val="fr-FR" w:eastAsia="fr-FR"/>
        </w:rPr>
        <mc:AlternateContent>
          <mc:Choice Requires="wps">
            <w:drawing>
              <wp:anchor distT="0" distB="0" distL="0" distR="0" simplePos="0" relativeHeight="251668480" behindDoc="1" locked="0" layoutInCell="1" allowOverlap="1" wp14:anchorId="1B6689A9" wp14:editId="47BBD5D6">
                <wp:simplePos x="0" y="0"/>
                <wp:positionH relativeFrom="page">
                  <wp:posOffset>309245</wp:posOffset>
                </wp:positionH>
                <wp:positionV relativeFrom="page">
                  <wp:posOffset>10372725</wp:posOffset>
                </wp:positionV>
                <wp:extent cx="9098280" cy="150495"/>
                <wp:effectExtent l="0" t="0" r="0"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828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7C6A3" w14:textId="77777777" w:rsidR="00CC7DC5" w:rsidRDefault="00CC7DC5" w:rsidP="00CC7DC5">
                            <w:pPr>
                              <w:tabs>
                                <w:tab w:val="right" w:pos="14328"/>
                              </w:tabs>
                              <w:spacing w:before="1" w:line="231" w:lineRule="exact"/>
                              <w:textAlignment w:val="baseline"/>
                              <w:rPr>
                                <w:rFonts w:ascii="Arial Narrow" w:eastAsia="Arial Narrow" w:hAnsi="Arial Narrow"/>
                                <w:color w:val="000000"/>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689A9" id="Zone de texte 6" o:spid="_x0000_s1029" type="#_x0000_t202" style="position:absolute;left:0;text-align:left;margin-left:24.35pt;margin-top:816.75pt;width:716.4pt;height:11.8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" filled="f" stroked="f">
                <v:textbox inset="0,0,0,0">
                  <w:txbxContent>
                    <w:p w14:paraId="5887C6A3" w14:textId="77777777" w:rsidR="00CC7DC5" w:rsidRDefault="00CC7DC5" w:rsidP="00CC7DC5">
                      <w:pPr>
                        <w:tabs>
                          <w:tab w:val="right" w:pos="14328"/>
                        </w:tabs>
                        <w:spacing w:before="1" w:line="231" w:lineRule="exact"/>
                        <w:textAlignment w:val="baseline"/>
                        <w:rPr>
                          <w:rFonts w:ascii="Arial Narrow" w:eastAsia="Arial Narrow" w:hAnsi="Arial Narrow"/>
                          <w:color w:val="000000"/>
                          <w:sz w:val="20"/>
                        </w:rPr>
                      </w:pPr>
                    </w:p>
                  </w:txbxContent>
                </v:textbox>
                <w10:wrap type="square" anchorx="page" anchory="page"/>
              </v:shape>
            </w:pict>
          </mc:Fallback>
        </mc:AlternateContent>
      </w:r>
      <w:r w:rsidRPr="0097352F">
        <w:rPr>
          <w:rFonts w:ascii="Marianne" w:eastAsia="Arial Narrow" w:hAnsi="Marianne"/>
          <w:color w:val="000000"/>
          <w:lang w:val="fr-FR"/>
        </w:rPr>
        <w:t>2 – Aides attribuées sur budget propre du délégataire</w:t>
      </w:r>
    </w:p>
    <w:tbl>
      <w:tblPr>
        <w:tblW w:w="15563" w:type="dxa"/>
        <w:tblInd w:w="33" w:type="dxa"/>
        <w:tblLayout w:type="fixed"/>
        <w:tblCellMar>
          <w:left w:w="0" w:type="dxa"/>
          <w:right w:w="0" w:type="dxa"/>
        </w:tblCellMar>
        <w:tblLook w:val="0000" w:firstRow="0" w:lastRow="0" w:firstColumn="0" w:lastColumn="0" w:noHBand="0" w:noVBand="0"/>
      </w:tblPr>
      <w:tblGrid>
        <w:gridCol w:w="1845"/>
        <w:gridCol w:w="2372"/>
        <w:gridCol w:w="2303"/>
        <w:gridCol w:w="2189"/>
        <w:gridCol w:w="6854"/>
      </w:tblGrid>
      <w:tr w:rsidR="00CC7DC5" w:rsidRPr="00702AA7" w14:paraId="1B757D92" w14:textId="77777777" w:rsidTr="00347640">
        <w:trPr>
          <w:trHeight w:hRule="exact" w:val="1157"/>
        </w:trPr>
        <w:tc>
          <w:tcPr>
            <w:tcW w:w="1845" w:type="dxa"/>
            <w:tcBorders>
              <w:top w:val="single" w:sz="2" w:space="0" w:color="000000"/>
              <w:left w:val="single" w:sz="2" w:space="0" w:color="000000"/>
              <w:bottom w:val="single" w:sz="2" w:space="0" w:color="000000"/>
              <w:right w:val="single" w:sz="2" w:space="0" w:color="000000"/>
            </w:tcBorders>
          </w:tcPr>
          <w:p w14:paraId="380D8A8D" w14:textId="77777777" w:rsidR="00CC7DC5" w:rsidRPr="00702AA7" w:rsidRDefault="00CC7DC5" w:rsidP="00347640">
            <w:pPr>
              <w:spacing w:after="688" w:line="230" w:lineRule="exact"/>
              <w:jc w:val="center"/>
              <w:textAlignment w:val="baseline"/>
              <w:rPr>
                <w:rFonts w:ascii="Marianne" w:eastAsia="Arial Narrow" w:hAnsi="Marianne"/>
                <w:color w:val="000000"/>
              </w:rPr>
            </w:pPr>
            <w:r w:rsidRPr="00702AA7">
              <w:rPr>
                <w:rFonts w:ascii="Marianne" w:eastAsia="Arial Narrow" w:hAnsi="Marianne"/>
                <w:color w:val="000000"/>
              </w:rPr>
              <w:t>Type de bénéficiaire</w:t>
            </w:r>
          </w:p>
        </w:tc>
        <w:tc>
          <w:tcPr>
            <w:tcW w:w="2372" w:type="dxa"/>
            <w:tcBorders>
              <w:top w:val="single" w:sz="2" w:space="0" w:color="000000"/>
              <w:left w:val="single" w:sz="2" w:space="0" w:color="000000"/>
              <w:bottom w:val="single" w:sz="2" w:space="0" w:color="000000"/>
              <w:right w:val="single" w:sz="2" w:space="0" w:color="000000"/>
            </w:tcBorders>
          </w:tcPr>
          <w:p w14:paraId="7A89054E" w14:textId="77777777" w:rsidR="00CC7DC5" w:rsidRPr="0097352F" w:rsidRDefault="00CC7DC5" w:rsidP="00347640">
            <w:pPr>
              <w:spacing w:line="232" w:lineRule="exact"/>
              <w:jc w:val="center"/>
              <w:textAlignment w:val="baseline"/>
              <w:rPr>
                <w:rFonts w:ascii="Marianne" w:eastAsia="Arial Narrow" w:hAnsi="Marianne"/>
                <w:color w:val="000000"/>
                <w:lang w:val="fr-FR"/>
              </w:rPr>
            </w:pPr>
            <w:r w:rsidRPr="0097352F">
              <w:rPr>
                <w:rFonts w:ascii="Marianne" w:eastAsia="Arial Narrow" w:hAnsi="Marianne"/>
                <w:color w:val="000000"/>
                <w:lang w:val="fr-FR"/>
              </w:rPr>
              <w:t>Critères de recevabilité</w:t>
            </w:r>
          </w:p>
          <w:p w14:paraId="759D897A" w14:textId="77777777" w:rsidR="00CC7DC5" w:rsidRPr="0097352F" w:rsidRDefault="00CC7DC5" w:rsidP="00347640">
            <w:pPr>
              <w:spacing w:after="457" w:line="231" w:lineRule="exact"/>
              <w:jc w:val="center"/>
              <w:textAlignment w:val="baseline"/>
              <w:rPr>
                <w:rFonts w:ascii="Marianne" w:eastAsia="Arial Narrow" w:hAnsi="Marianne"/>
                <w:color w:val="000000"/>
                <w:lang w:val="fr-FR"/>
              </w:rPr>
            </w:pPr>
            <w:r w:rsidRPr="0097352F">
              <w:rPr>
                <w:rFonts w:ascii="Marianne" w:eastAsia="Arial Narrow" w:hAnsi="Marianne"/>
                <w:color w:val="000000"/>
                <w:lang w:val="fr-FR"/>
              </w:rPr>
              <w:t>Conditions de ressources Critères spécifiques...</w:t>
            </w:r>
          </w:p>
        </w:tc>
        <w:tc>
          <w:tcPr>
            <w:tcW w:w="2303" w:type="dxa"/>
            <w:tcBorders>
              <w:top w:val="single" w:sz="2" w:space="0" w:color="000000"/>
              <w:left w:val="single" w:sz="2" w:space="0" w:color="000000"/>
              <w:bottom w:val="single" w:sz="2" w:space="0" w:color="000000"/>
              <w:right w:val="single" w:sz="2" w:space="0" w:color="000000"/>
            </w:tcBorders>
          </w:tcPr>
          <w:p w14:paraId="37B00F2C" w14:textId="77777777" w:rsidR="00CC7DC5" w:rsidRPr="0097352F" w:rsidRDefault="00CC7DC5" w:rsidP="00347640">
            <w:pPr>
              <w:spacing w:after="690" w:line="230" w:lineRule="exact"/>
              <w:jc w:val="center"/>
              <w:textAlignment w:val="baseline"/>
              <w:rPr>
                <w:rFonts w:ascii="Marianne" w:eastAsia="Arial Narrow" w:hAnsi="Marianne"/>
                <w:color w:val="000000"/>
                <w:lang w:val="fr-FR"/>
              </w:rPr>
            </w:pPr>
            <w:r w:rsidRPr="0097352F">
              <w:rPr>
                <w:rFonts w:ascii="Marianne" w:eastAsia="Arial Narrow" w:hAnsi="Marianne"/>
                <w:color w:val="000000"/>
                <w:lang w:val="fr-FR"/>
              </w:rPr>
              <w:t xml:space="preserve">Nature de l’intervention </w:t>
            </w:r>
            <w:r w:rsidRPr="0097352F">
              <w:rPr>
                <w:rFonts w:ascii="Marianne" w:eastAsia="Arial Narrow" w:hAnsi="Marianne"/>
                <w:i/>
                <w:color w:val="000000"/>
                <w:lang w:val="fr-FR"/>
              </w:rPr>
              <w:t>(particulière ou spécifique)</w:t>
            </w:r>
          </w:p>
        </w:tc>
        <w:tc>
          <w:tcPr>
            <w:tcW w:w="2189" w:type="dxa"/>
            <w:tcBorders>
              <w:top w:val="single" w:sz="2" w:space="0" w:color="000000"/>
              <w:left w:val="single" w:sz="2" w:space="0" w:color="000000"/>
              <w:bottom w:val="single" w:sz="2" w:space="0" w:color="000000"/>
              <w:right w:val="single" w:sz="2" w:space="0" w:color="000000"/>
            </w:tcBorders>
          </w:tcPr>
          <w:p w14:paraId="7842DC94" w14:textId="77777777" w:rsidR="00CC7DC5" w:rsidRPr="0097352F" w:rsidRDefault="00CC7DC5" w:rsidP="00347640">
            <w:pPr>
              <w:spacing w:after="229" w:line="230" w:lineRule="exact"/>
              <w:jc w:val="center"/>
              <w:textAlignment w:val="baseline"/>
              <w:rPr>
                <w:rFonts w:ascii="Marianne" w:eastAsia="Arial Narrow" w:hAnsi="Marianne"/>
                <w:color w:val="000000"/>
                <w:lang w:val="fr-FR"/>
              </w:rPr>
            </w:pPr>
            <w:r w:rsidRPr="0097352F">
              <w:rPr>
                <w:rFonts w:ascii="Marianne" w:eastAsia="Arial Narrow" w:hAnsi="Marianne"/>
                <w:color w:val="000000"/>
                <w:lang w:val="fr-FR"/>
              </w:rPr>
              <w:t xml:space="preserve">Éléments de calcul de l’aide </w:t>
            </w:r>
            <w:r w:rsidRPr="0097352F">
              <w:rPr>
                <w:rFonts w:ascii="Marianne" w:eastAsia="Arial Narrow" w:hAnsi="Marianne"/>
                <w:i/>
                <w:color w:val="000000"/>
                <w:lang w:val="fr-FR"/>
              </w:rPr>
              <w:t>(taux, plafond, subvention, forfait, prime...)</w:t>
            </w:r>
          </w:p>
        </w:tc>
        <w:tc>
          <w:tcPr>
            <w:tcW w:w="6854" w:type="dxa"/>
            <w:tcBorders>
              <w:top w:val="single" w:sz="2" w:space="0" w:color="000000"/>
              <w:left w:val="single" w:sz="2" w:space="0" w:color="000000"/>
              <w:bottom w:val="single" w:sz="2" w:space="0" w:color="000000"/>
              <w:right w:val="single" w:sz="2" w:space="0" w:color="000000"/>
            </w:tcBorders>
          </w:tcPr>
          <w:p w14:paraId="3815128D" w14:textId="77777777" w:rsidR="00CC7DC5" w:rsidRPr="00702AA7" w:rsidRDefault="00CC7DC5" w:rsidP="00347640">
            <w:pPr>
              <w:spacing w:after="459" w:line="230" w:lineRule="exact"/>
              <w:ind w:right="288"/>
              <w:jc w:val="center"/>
              <w:textAlignment w:val="baseline"/>
              <w:rPr>
                <w:rFonts w:ascii="Marianne" w:eastAsia="Arial Narrow" w:hAnsi="Marianne"/>
                <w:color w:val="000000"/>
                <w:spacing w:val="-3"/>
              </w:rPr>
            </w:pPr>
            <w:r w:rsidRPr="00702AA7">
              <w:rPr>
                <w:rFonts w:ascii="Marianne" w:eastAsia="Arial Narrow" w:hAnsi="Marianne"/>
                <w:color w:val="000000"/>
                <w:spacing w:val="-3"/>
              </w:rPr>
              <w:t xml:space="preserve">Observations </w:t>
            </w:r>
            <w:r w:rsidRPr="00702AA7">
              <w:rPr>
                <w:rFonts w:ascii="Marianne" w:eastAsia="Arial Narrow" w:hAnsi="Marianne"/>
                <w:i/>
                <w:color w:val="000000"/>
                <w:spacing w:val="-3"/>
              </w:rPr>
              <w:t>(Suivi budgétaire particulier...)</w:t>
            </w:r>
          </w:p>
        </w:tc>
      </w:tr>
      <w:tr w:rsidR="00CC7DC5" w:rsidRPr="00702AA7" w14:paraId="239EF75D" w14:textId="77777777" w:rsidTr="00347640">
        <w:trPr>
          <w:trHeight w:hRule="exact" w:val="269"/>
        </w:trPr>
        <w:tc>
          <w:tcPr>
            <w:tcW w:w="1845" w:type="dxa"/>
            <w:tcBorders>
              <w:top w:val="single" w:sz="2" w:space="0" w:color="000000"/>
              <w:left w:val="single" w:sz="2" w:space="0" w:color="000000"/>
              <w:bottom w:val="single" w:sz="2" w:space="0" w:color="000000"/>
              <w:right w:val="single" w:sz="2" w:space="0" w:color="000000"/>
            </w:tcBorders>
          </w:tcPr>
          <w:p w14:paraId="055F156C" w14:textId="77777777" w:rsidR="00CC7DC5" w:rsidRPr="00702AA7" w:rsidRDefault="00CC7DC5" w:rsidP="00347640">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2BC5795F" w14:textId="77777777" w:rsidR="00CC7DC5" w:rsidRPr="00702AA7" w:rsidRDefault="00CC7DC5" w:rsidP="00347640">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51CE00A3" w14:textId="77777777" w:rsidR="00CC7DC5" w:rsidRPr="00702AA7" w:rsidRDefault="00CC7DC5" w:rsidP="00347640">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66FB3FDC" w14:textId="77777777" w:rsidR="00CC7DC5" w:rsidRPr="00702AA7" w:rsidRDefault="00CC7DC5" w:rsidP="00347640">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4FCDC22C" w14:textId="77777777" w:rsidR="00CC7DC5" w:rsidRPr="00702AA7" w:rsidRDefault="00CC7DC5" w:rsidP="00347640">
            <w:pPr>
              <w:jc w:val="both"/>
              <w:textAlignment w:val="baseline"/>
              <w:rPr>
                <w:rFonts w:ascii="Marianne" w:eastAsia="Arial Narrow" w:hAnsi="Marianne"/>
                <w:color w:val="000000"/>
              </w:rPr>
            </w:pPr>
          </w:p>
        </w:tc>
      </w:tr>
      <w:tr w:rsidR="00CC7DC5" w:rsidRPr="00702AA7" w14:paraId="7910F781" w14:textId="77777777" w:rsidTr="00347640">
        <w:trPr>
          <w:trHeight w:hRule="exact" w:val="268"/>
        </w:trPr>
        <w:tc>
          <w:tcPr>
            <w:tcW w:w="1845" w:type="dxa"/>
            <w:tcBorders>
              <w:top w:val="single" w:sz="2" w:space="0" w:color="000000"/>
              <w:left w:val="single" w:sz="2" w:space="0" w:color="000000"/>
              <w:bottom w:val="single" w:sz="2" w:space="0" w:color="000000"/>
              <w:right w:val="single" w:sz="2" w:space="0" w:color="000000"/>
            </w:tcBorders>
          </w:tcPr>
          <w:p w14:paraId="24847B69" w14:textId="77777777" w:rsidR="00CC7DC5" w:rsidRPr="00702AA7" w:rsidRDefault="00CC7DC5" w:rsidP="00347640">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097F2FB5" w14:textId="77777777" w:rsidR="00CC7DC5" w:rsidRPr="00702AA7" w:rsidRDefault="00CC7DC5" w:rsidP="00347640">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6F55EDF2" w14:textId="77777777" w:rsidR="00CC7DC5" w:rsidRPr="00702AA7" w:rsidRDefault="00CC7DC5" w:rsidP="00347640">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4E9649C9" w14:textId="77777777" w:rsidR="00CC7DC5" w:rsidRPr="00702AA7" w:rsidRDefault="00CC7DC5" w:rsidP="00347640">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76997B02" w14:textId="77777777" w:rsidR="00CC7DC5" w:rsidRPr="00702AA7" w:rsidRDefault="00CC7DC5" w:rsidP="00347640">
            <w:pPr>
              <w:jc w:val="both"/>
              <w:textAlignment w:val="baseline"/>
              <w:rPr>
                <w:rFonts w:ascii="Marianne" w:eastAsia="Arial Narrow" w:hAnsi="Marianne"/>
                <w:color w:val="000000"/>
              </w:rPr>
            </w:pPr>
          </w:p>
        </w:tc>
      </w:tr>
      <w:tr w:rsidR="00CC7DC5" w:rsidRPr="00702AA7" w14:paraId="7EABA7D1" w14:textId="77777777" w:rsidTr="00347640">
        <w:trPr>
          <w:trHeight w:hRule="exact" w:val="269"/>
        </w:trPr>
        <w:tc>
          <w:tcPr>
            <w:tcW w:w="1845" w:type="dxa"/>
            <w:tcBorders>
              <w:top w:val="single" w:sz="2" w:space="0" w:color="000000"/>
              <w:left w:val="single" w:sz="2" w:space="0" w:color="000000"/>
              <w:bottom w:val="single" w:sz="2" w:space="0" w:color="000000"/>
              <w:right w:val="single" w:sz="2" w:space="0" w:color="000000"/>
            </w:tcBorders>
          </w:tcPr>
          <w:p w14:paraId="1AF412C4" w14:textId="77777777" w:rsidR="00CC7DC5" w:rsidRPr="00702AA7" w:rsidRDefault="00CC7DC5" w:rsidP="00347640">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2080A945" w14:textId="77777777" w:rsidR="00CC7DC5" w:rsidRPr="00702AA7" w:rsidRDefault="00CC7DC5" w:rsidP="00347640">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02EA7B29" w14:textId="77777777" w:rsidR="00CC7DC5" w:rsidRPr="00702AA7" w:rsidRDefault="00CC7DC5" w:rsidP="00347640">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7883851F" w14:textId="77777777" w:rsidR="00CC7DC5" w:rsidRPr="00702AA7" w:rsidRDefault="00CC7DC5" w:rsidP="00347640">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6896DD10" w14:textId="77777777" w:rsidR="00CC7DC5" w:rsidRPr="00702AA7" w:rsidRDefault="00CC7DC5" w:rsidP="00347640">
            <w:pPr>
              <w:jc w:val="both"/>
              <w:textAlignment w:val="baseline"/>
              <w:rPr>
                <w:rFonts w:ascii="Marianne" w:eastAsia="Arial Narrow" w:hAnsi="Marianne"/>
                <w:color w:val="000000"/>
              </w:rPr>
            </w:pPr>
          </w:p>
        </w:tc>
      </w:tr>
      <w:tr w:rsidR="00CC7DC5" w:rsidRPr="00702AA7" w14:paraId="0B57FF8D" w14:textId="77777777" w:rsidTr="00347640">
        <w:trPr>
          <w:trHeight w:hRule="exact" w:val="273"/>
        </w:trPr>
        <w:tc>
          <w:tcPr>
            <w:tcW w:w="1845" w:type="dxa"/>
            <w:tcBorders>
              <w:top w:val="single" w:sz="2" w:space="0" w:color="000000"/>
              <w:left w:val="single" w:sz="2" w:space="0" w:color="000000"/>
              <w:bottom w:val="single" w:sz="2" w:space="0" w:color="000000"/>
              <w:right w:val="single" w:sz="2" w:space="0" w:color="000000"/>
            </w:tcBorders>
          </w:tcPr>
          <w:p w14:paraId="1A520A8B" w14:textId="77777777" w:rsidR="00CC7DC5" w:rsidRPr="00702AA7" w:rsidRDefault="00CC7DC5" w:rsidP="00347640">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586B35A9" w14:textId="77777777" w:rsidR="00CC7DC5" w:rsidRPr="00702AA7" w:rsidRDefault="00CC7DC5" w:rsidP="00347640">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23F672F5" w14:textId="77777777" w:rsidR="00CC7DC5" w:rsidRPr="00702AA7" w:rsidRDefault="00CC7DC5" w:rsidP="00347640">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40A4DD52" w14:textId="77777777" w:rsidR="00CC7DC5" w:rsidRPr="00702AA7" w:rsidRDefault="00CC7DC5" w:rsidP="00347640">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0FCB7519" w14:textId="77777777" w:rsidR="00CC7DC5" w:rsidRPr="00702AA7" w:rsidRDefault="00CC7DC5" w:rsidP="00347640">
            <w:pPr>
              <w:jc w:val="both"/>
              <w:textAlignment w:val="baseline"/>
              <w:rPr>
                <w:rFonts w:ascii="Marianne" w:eastAsia="Arial Narrow" w:hAnsi="Marianne"/>
                <w:color w:val="000000"/>
              </w:rPr>
            </w:pPr>
          </w:p>
        </w:tc>
      </w:tr>
    </w:tbl>
    <w:p w14:paraId="49F371EE" w14:textId="77777777" w:rsidR="00CC7DC5" w:rsidRPr="00702AA7" w:rsidRDefault="00CC7DC5" w:rsidP="00CC7DC5">
      <w:pPr>
        <w:jc w:val="both"/>
        <w:rPr>
          <w:rFonts w:ascii="Marianne" w:hAnsi="Marianne"/>
        </w:rPr>
      </w:pPr>
    </w:p>
    <w:p w14:paraId="3C3FE15C" w14:textId="1EBDA16F" w:rsidR="00CD51C3" w:rsidRDefault="00CD51C3" w:rsidP="00CD51C3">
      <w:pPr>
        <w:rPr>
          <w:rFonts w:ascii="Marianne" w:hAnsi="Marianne"/>
          <w:lang w:val="fr-FR"/>
        </w:rPr>
      </w:pPr>
    </w:p>
    <w:p w14:paraId="740BCA67" w14:textId="77777777" w:rsidR="00161294" w:rsidRPr="00702AA7" w:rsidRDefault="00161294" w:rsidP="00161294">
      <w:pPr>
        <w:jc w:val="both"/>
        <w:rPr>
          <w:rFonts w:ascii="Marianne" w:hAnsi="Marianne"/>
        </w:rPr>
      </w:pPr>
    </w:p>
    <w:p w14:paraId="0360C0EA" w14:textId="77777777" w:rsidR="00161294" w:rsidRPr="00702AA7" w:rsidRDefault="00161294" w:rsidP="00702AA7">
      <w:pPr>
        <w:spacing w:before="4" w:line="264" w:lineRule="exact"/>
        <w:jc w:val="both"/>
        <w:textAlignment w:val="baseline"/>
        <w:rPr>
          <w:rFonts w:ascii="Marianne" w:eastAsia="Arial Narrow" w:hAnsi="Marianne"/>
          <w:b/>
          <w:color w:val="000000"/>
          <w:lang w:val="fr-FR"/>
        </w:rPr>
      </w:pPr>
    </w:p>
    <w:sectPr w:rsidR="00161294" w:rsidRPr="00702AA7" w:rsidSect="00CC7DC5">
      <w:pgSz w:w="16838" w:h="11909" w:orient="landscape"/>
      <w:pgMar w:top="1128" w:right="1123" w:bottom="1134"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D1700" w14:textId="77777777" w:rsidR="00BF0AFC" w:rsidRDefault="00BF0AFC" w:rsidP="002C36B6">
      <w:r>
        <w:separator/>
      </w:r>
    </w:p>
  </w:endnote>
  <w:endnote w:type="continuationSeparator" w:id="0">
    <w:p w14:paraId="4537B5BD" w14:textId="77777777" w:rsidR="00BF0AFC" w:rsidRDefault="00BF0AFC" w:rsidP="002C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0"/>
    <w:family w:val="auto"/>
    <w:pitch w:val="variable"/>
  </w:font>
  <w:font w:name="OpenSymbol">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Mangal">
    <w:altName w:val="MV Boli"/>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Narrow">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C1F7" w14:textId="77124179" w:rsidR="00161294" w:rsidRPr="0097352F" w:rsidRDefault="002C1DC7" w:rsidP="00023F11">
    <w:pPr>
      <w:pStyle w:val="Pieddepage"/>
      <w:tabs>
        <w:tab w:val="left" w:pos="9195"/>
      </w:tabs>
      <w:rPr>
        <w:rFonts w:ascii="Marianne" w:hAnsi="Marianne"/>
        <w:sz w:val="16"/>
        <w:szCs w:val="16"/>
        <w:lang w:val="fr-FR"/>
      </w:rPr>
    </w:pPr>
    <w:r w:rsidRPr="0097352F">
      <w:rPr>
        <w:rFonts w:ascii="Marianne" w:hAnsi="Marianne"/>
        <w:color w:val="000000" w:themeColor="text1"/>
        <w:sz w:val="16"/>
        <w:szCs w:val="16"/>
        <w:lang w:val="fr-FR"/>
      </w:rPr>
      <w:t>2025-</w:t>
    </w:r>
    <w:r w:rsidR="0097352F">
      <w:rPr>
        <w:rFonts w:ascii="Marianne" w:hAnsi="Marianne"/>
        <w:color w:val="000000" w:themeColor="text1"/>
        <w:sz w:val="16"/>
        <w:szCs w:val="16"/>
        <w:lang w:val="fr-FR"/>
      </w:rPr>
      <w:t>22</w:t>
    </w:r>
    <w:r w:rsidR="00B92664" w:rsidRPr="0097352F">
      <w:rPr>
        <w:rFonts w:ascii="Marianne" w:hAnsi="Marianne"/>
        <w:color w:val="000000" w:themeColor="text1"/>
        <w:sz w:val="16"/>
        <w:szCs w:val="16"/>
        <w:lang w:val="fr-FR"/>
      </w:rPr>
      <w:t xml:space="preserve"> </w:t>
    </w:r>
    <w:r w:rsidR="008373B4" w:rsidRPr="0097352F">
      <w:rPr>
        <w:rFonts w:ascii="Marianne" w:hAnsi="Marianne"/>
        <w:color w:val="000000" w:themeColor="text1"/>
        <w:sz w:val="16"/>
        <w:szCs w:val="16"/>
        <w:lang w:val="fr-FR"/>
      </w:rPr>
      <w:t>:</w:t>
    </w:r>
    <w:r w:rsidR="003A5EBF" w:rsidRPr="0097352F">
      <w:rPr>
        <w:rFonts w:ascii="Marianne" w:hAnsi="Marianne"/>
        <w:color w:val="000000" w:themeColor="text1"/>
        <w:sz w:val="16"/>
        <w:szCs w:val="16"/>
        <w:lang w:val="fr-FR"/>
      </w:rPr>
      <w:t xml:space="preserve"> CA </w:t>
    </w:r>
    <w:r w:rsidR="0097352F">
      <w:rPr>
        <w:rFonts w:ascii="Marianne" w:hAnsi="Marianne"/>
        <w:color w:val="000000" w:themeColor="text1"/>
        <w:sz w:val="16"/>
        <w:szCs w:val="16"/>
        <w:lang w:val="fr-FR"/>
      </w:rPr>
      <w:t>05</w:t>
    </w:r>
    <w:r w:rsidRPr="0097352F">
      <w:rPr>
        <w:rFonts w:ascii="Marianne" w:hAnsi="Marianne"/>
        <w:color w:val="000000" w:themeColor="text1"/>
        <w:sz w:val="16"/>
        <w:szCs w:val="16"/>
        <w:lang w:val="fr-FR"/>
      </w:rPr>
      <w:t>/09/25</w:t>
    </w:r>
    <w:r w:rsidR="00161294" w:rsidRPr="0097352F">
      <w:rPr>
        <w:rFonts w:ascii="Marianne" w:hAnsi="Marianne"/>
        <w:color w:val="000000" w:themeColor="text1"/>
        <w:sz w:val="16"/>
        <w:szCs w:val="16"/>
        <w:lang w:val="fr-FR"/>
      </w:rPr>
      <w:t xml:space="preserve"> </w:t>
    </w:r>
    <w:r w:rsidR="0014261B" w:rsidRPr="0097352F">
      <w:rPr>
        <w:rFonts w:ascii="Marianne" w:hAnsi="Marianne"/>
        <w:color w:val="000000" w:themeColor="text1"/>
        <w:sz w:val="16"/>
        <w:szCs w:val="16"/>
        <w:lang w:val="fr-FR"/>
      </w:rPr>
      <w:t>–</w:t>
    </w:r>
    <w:r w:rsidRPr="0097352F">
      <w:rPr>
        <w:rFonts w:ascii="Marianne" w:hAnsi="Marianne"/>
        <w:color w:val="000000" w:themeColor="text1"/>
        <w:sz w:val="16"/>
        <w:szCs w:val="16"/>
        <w:lang w:val="fr-FR"/>
      </w:rPr>
      <w:t xml:space="preserve"> </w:t>
    </w:r>
    <w:r w:rsidR="00F54A95">
      <w:rPr>
        <w:rFonts w:ascii="Marianne" w:hAnsi="Marianne"/>
        <w:color w:val="000000" w:themeColor="text1"/>
        <w:sz w:val="16"/>
        <w:szCs w:val="16"/>
        <w:lang w:val="fr-FR"/>
      </w:rPr>
      <w:t>3</w:t>
    </w:r>
    <w:r w:rsidR="0097352F">
      <w:rPr>
        <w:rFonts w:ascii="Marianne" w:hAnsi="Marianne"/>
        <w:color w:val="000000" w:themeColor="text1"/>
        <w:sz w:val="16"/>
        <w:szCs w:val="16"/>
        <w:lang w:val="fr-FR"/>
      </w:rPr>
      <w:t>.2</w:t>
    </w:r>
    <w:r w:rsidR="00B92664" w:rsidRPr="0097352F">
      <w:rPr>
        <w:rFonts w:ascii="Marianne" w:hAnsi="Marianne"/>
        <w:color w:val="000000" w:themeColor="text1"/>
        <w:sz w:val="16"/>
        <w:szCs w:val="16"/>
        <w:lang w:val="fr-FR"/>
      </w:rPr>
      <w:t xml:space="preserve"> – </w:t>
    </w:r>
    <w:r w:rsidR="00161294" w:rsidRPr="0097352F">
      <w:rPr>
        <w:rFonts w:ascii="Marianne" w:hAnsi="Marianne"/>
        <w:color w:val="000000" w:themeColor="text1"/>
        <w:sz w:val="16"/>
        <w:szCs w:val="16"/>
        <w:lang w:val="fr-FR"/>
      </w:rPr>
      <w:t xml:space="preserve">Annexe </w:t>
    </w:r>
    <w:r w:rsidR="0033057A" w:rsidRPr="0097352F">
      <w:rPr>
        <w:rFonts w:ascii="Marianne" w:hAnsi="Marianne"/>
        <w:color w:val="000000" w:themeColor="text1"/>
        <w:sz w:val="16"/>
        <w:szCs w:val="16"/>
        <w:lang w:val="fr-FR"/>
      </w:rPr>
      <w:t>n°</w:t>
    </w:r>
    <w:r w:rsidR="003E0504" w:rsidRPr="0097352F">
      <w:rPr>
        <w:rFonts w:ascii="Marianne" w:hAnsi="Marianne"/>
        <w:color w:val="000000" w:themeColor="text1"/>
        <w:sz w:val="16"/>
        <w:szCs w:val="16"/>
        <w:lang w:val="fr-FR"/>
      </w:rPr>
      <w:t xml:space="preserve">4 </w:t>
    </w:r>
    <w:r w:rsidR="00B92664" w:rsidRPr="0097352F">
      <w:rPr>
        <w:rFonts w:ascii="Marianne" w:hAnsi="Marianne"/>
        <w:color w:val="000000" w:themeColor="text1"/>
        <w:sz w:val="16"/>
        <w:szCs w:val="16"/>
        <w:lang w:val="fr-FR"/>
      </w:rPr>
      <w:t>– M</w:t>
    </w:r>
    <w:r w:rsidR="00161294" w:rsidRPr="0097352F">
      <w:rPr>
        <w:rFonts w:ascii="Marianne" w:hAnsi="Marianne"/>
        <w:color w:val="000000" w:themeColor="text1"/>
        <w:sz w:val="16"/>
        <w:szCs w:val="16"/>
        <w:lang w:val="fr-FR"/>
      </w:rPr>
      <w:t xml:space="preserve">odèle d'avenant à la convention de gestion de type 2 </w:t>
    </w:r>
    <w:r w:rsidR="00F10697" w:rsidRPr="0097352F">
      <w:rPr>
        <w:rFonts w:ascii="Marianne" w:hAnsi="Marianne"/>
        <w:color w:val="000000" w:themeColor="text1"/>
        <w:sz w:val="16"/>
        <w:szCs w:val="16"/>
        <w:lang w:val="fr-FR"/>
      </w:rPr>
      <w:t>– 202</w:t>
    </w:r>
    <w:r w:rsidRPr="0097352F">
      <w:rPr>
        <w:rFonts w:ascii="Marianne" w:hAnsi="Marianne"/>
        <w:color w:val="000000" w:themeColor="text1"/>
        <w:sz w:val="16"/>
        <w:szCs w:val="16"/>
        <w:lang w:val="fr-FR"/>
      </w:rPr>
      <w:t>6</w:t>
    </w:r>
    <w:r w:rsidR="003A5EBF" w:rsidRPr="0097352F">
      <w:rPr>
        <w:rFonts w:ascii="Marianne" w:hAnsi="Marianne"/>
        <w:color w:val="000000" w:themeColor="text1"/>
        <w:sz w:val="16"/>
        <w:szCs w:val="16"/>
        <w:lang w:val="fr-FR"/>
      </w:rPr>
      <w:t xml:space="preserve">       </w:t>
    </w:r>
    <w:r w:rsidR="00161294" w:rsidRPr="0097352F">
      <w:rPr>
        <w:rFonts w:ascii="Marianne" w:hAnsi="Marianne"/>
        <w:sz w:val="16"/>
        <w:szCs w:val="16"/>
        <w:lang w:val="fr-FR"/>
      </w:rPr>
      <w:tab/>
    </w:r>
    <w:r w:rsidR="00161294" w:rsidRPr="0014275C">
      <w:rPr>
        <w:rFonts w:ascii="Marianne" w:hAnsi="Marianne"/>
        <w:sz w:val="16"/>
        <w:szCs w:val="16"/>
      </w:rPr>
      <w:fldChar w:fldCharType="begin"/>
    </w:r>
    <w:r w:rsidR="00161294" w:rsidRPr="0097352F">
      <w:rPr>
        <w:rFonts w:ascii="Marianne" w:hAnsi="Marianne"/>
        <w:sz w:val="16"/>
        <w:szCs w:val="16"/>
        <w:lang w:val="fr-FR"/>
      </w:rPr>
      <w:instrText xml:space="preserve"> PAGE </w:instrText>
    </w:r>
    <w:r w:rsidR="00161294" w:rsidRPr="0014275C">
      <w:rPr>
        <w:rFonts w:ascii="Marianne" w:hAnsi="Marianne"/>
        <w:sz w:val="16"/>
        <w:szCs w:val="16"/>
      </w:rPr>
      <w:fldChar w:fldCharType="separate"/>
    </w:r>
    <w:r w:rsidR="00547171">
      <w:rPr>
        <w:rFonts w:ascii="Marianne" w:hAnsi="Marianne"/>
        <w:noProof/>
        <w:sz w:val="16"/>
        <w:szCs w:val="16"/>
        <w:lang w:val="fr-FR"/>
      </w:rPr>
      <w:t>1</w:t>
    </w:r>
    <w:r w:rsidR="00161294" w:rsidRPr="0014275C">
      <w:rPr>
        <w:rFonts w:ascii="Marianne" w:hAnsi="Marianne"/>
        <w:sz w:val="16"/>
        <w:szCs w:val="16"/>
      </w:rPr>
      <w:fldChar w:fldCharType="end"/>
    </w:r>
    <w:r w:rsidR="00161294" w:rsidRPr="0097352F">
      <w:rPr>
        <w:rFonts w:ascii="Marianne" w:hAnsi="Marianne"/>
        <w:sz w:val="16"/>
        <w:szCs w:val="16"/>
        <w:lang w:val="fr-FR"/>
      </w:rPr>
      <w:t>/</w:t>
    </w:r>
    <w:r w:rsidR="00161294" w:rsidRPr="0014275C">
      <w:rPr>
        <w:rFonts w:ascii="Marianne" w:hAnsi="Marianne"/>
        <w:sz w:val="16"/>
        <w:szCs w:val="16"/>
      </w:rPr>
      <w:fldChar w:fldCharType="begin"/>
    </w:r>
    <w:r w:rsidR="00161294" w:rsidRPr="0097352F">
      <w:rPr>
        <w:rFonts w:ascii="Marianne" w:hAnsi="Marianne"/>
        <w:sz w:val="16"/>
        <w:szCs w:val="16"/>
        <w:lang w:val="fr-FR"/>
      </w:rPr>
      <w:instrText xml:space="preserve"> NUMPAGES </w:instrText>
    </w:r>
    <w:r w:rsidR="00161294" w:rsidRPr="0014275C">
      <w:rPr>
        <w:rFonts w:ascii="Marianne" w:hAnsi="Marianne"/>
        <w:sz w:val="16"/>
        <w:szCs w:val="16"/>
      </w:rPr>
      <w:fldChar w:fldCharType="separate"/>
    </w:r>
    <w:r w:rsidR="00547171">
      <w:rPr>
        <w:rFonts w:ascii="Marianne" w:hAnsi="Marianne"/>
        <w:noProof/>
        <w:sz w:val="16"/>
        <w:szCs w:val="16"/>
        <w:lang w:val="fr-FR"/>
      </w:rPr>
      <w:t>9</w:t>
    </w:r>
    <w:r w:rsidR="00161294" w:rsidRPr="0014275C">
      <w:rPr>
        <w:rFonts w:ascii="Marianne" w:hAnsi="Mariann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8C531" w14:textId="77777777" w:rsidR="00BF0AFC" w:rsidRDefault="00BF0AFC" w:rsidP="002C36B6">
      <w:r>
        <w:separator/>
      </w:r>
    </w:p>
  </w:footnote>
  <w:footnote w:type="continuationSeparator" w:id="0">
    <w:p w14:paraId="72A1BF10" w14:textId="77777777" w:rsidR="00BF0AFC" w:rsidRDefault="00BF0AFC" w:rsidP="002C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 w15:restartNumberingAfterBreak="0">
    <w:nsid w:val="092B6BAB"/>
    <w:multiLevelType w:val="multilevel"/>
    <w:tmpl w:val="BB4A7B86"/>
    <w:lvl w:ilvl="0">
      <w:start w:val="3"/>
      <w:numFmt w:val="decimal"/>
      <w:lvlText w:val="%1)"/>
      <w:lvlJc w:val="left"/>
      <w:pPr>
        <w:tabs>
          <w:tab w:val="left" w:pos="288"/>
        </w:tabs>
        <w:ind w:left="720"/>
      </w:pPr>
      <w:rPr>
        <w:rFonts w:ascii="Arial Narrow" w:eastAsia="Arial Narrow" w:hAnsi="Arial Narrow"/>
        <w:b/>
        <w:strike w:val="0"/>
        <w:color w:val="000000"/>
        <w:spacing w:val="-3"/>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2D67CE"/>
    <w:multiLevelType w:val="multilevel"/>
    <w:tmpl w:val="088C1C74"/>
    <w:lvl w:ilvl="0">
      <w:start w:val="1"/>
      <w:numFmt w:val="bullet"/>
      <w:lvlText w:val="·"/>
      <w:lvlJc w:val="left"/>
      <w:pPr>
        <w:tabs>
          <w:tab w:val="left" w:pos="360"/>
        </w:tabs>
        <w:ind w:left="720"/>
      </w:pPr>
      <w:rPr>
        <w:rFonts w:ascii="Symbol" w:eastAsia="Symbol" w:hAnsi="Symbol"/>
        <w:strike w:val="0"/>
        <w:color w:val="000000"/>
        <w:spacing w:val="0"/>
        <w:w w:val="100"/>
        <w:sz w:val="16"/>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792D84"/>
    <w:multiLevelType w:val="multilevel"/>
    <w:tmpl w:val="9FB8FA94"/>
    <w:lvl w:ilvl="0">
      <w:start w:val="1"/>
      <w:numFmt w:val="decimal"/>
      <w:lvlText w:val="C. %1"/>
      <w:lvlJc w:val="left"/>
      <w:pPr>
        <w:tabs>
          <w:tab w:val="left" w:pos="504"/>
        </w:tabs>
        <w:ind w:left="720"/>
      </w:pPr>
      <w:rPr>
        <w:rFonts w:ascii="Arial Narrow" w:eastAsia="Arial Narrow" w:hAnsi="Arial Narrow"/>
        <w:b/>
        <w:strike w:val="0"/>
        <w:color w:val="000000"/>
        <w:spacing w:val="-4"/>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51205C"/>
    <w:multiLevelType w:val="multilevel"/>
    <w:tmpl w:val="5D34080E"/>
    <w:lvl w:ilvl="0">
      <w:start w:val="1"/>
      <w:numFmt w:val="bullet"/>
      <w:lvlText w:val="·"/>
      <w:lvlJc w:val="left"/>
      <w:pPr>
        <w:tabs>
          <w:tab w:val="left" w:pos="792"/>
        </w:tabs>
        <w:ind w:left="720"/>
      </w:pPr>
      <w:rPr>
        <w:rFonts w:ascii="Symbol" w:eastAsia="Symbol" w:hAnsi="Symbol"/>
        <w:strike w:val="0"/>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6C6DA8"/>
    <w:multiLevelType w:val="multilevel"/>
    <w:tmpl w:val="14624AE2"/>
    <w:lvl w:ilvl="0">
      <w:start w:val="1"/>
      <w:numFmt w:val="bullet"/>
      <w:lvlText w:val="·"/>
      <w:lvlJc w:val="left"/>
      <w:pPr>
        <w:tabs>
          <w:tab w:val="left" w:pos="360"/>
        </w:tabs>
        <w:ind w:left="720"/>
      </w:pPr>
      <w:rPr>
        <w:rFonts w:ascii="Symbol" w:eastAsia="Symbol" w:hAnsi="Symbol"/>
        <w:strike w:val="0"/>
        <w:color w:val="000000"/>
        <w:spacing w:val="-2"/>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7"/>
  </w:num>
  <w:num w:numId="4">
    <w:abstractNumId w:val="3"/>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CE2"/>
    <w:rsid w:val="000042A2"/>
    <w:rsid w:val="00024D05"/>
    <w:rsid w:val="00026239"/>
    <w:rsid w:val="000818EB"/>
    <w:rsid w:val="00093F53"/>
    <w:rsid w:val="000A7C37"/>
    <w:rsid w:val="000B434F"/>
    <w:rsid w:val="000F0F00"/>
    <w:rsid w:val="000F2C71"/>
    <w:rsid w:val="001016AF"/>
    <w:rsid w:val="0014261B"/>
    <w:rsid w:val="00161294"/>
    <w:rsid w:val="0019003D"/>
    <w:rsid w:val="001D45F6"/>
    <w:rsid w:val="001D5AE5"/>
    <w:rsid w:val="00212331"/>
    <w:rsid w:val="002876BF"/>
    <w:rsid w:val="002A0640"/>
    <w:rsid w:val="002B1544"/>
    <w:rsid w:val="002B4B8F"/>
    <w:rsid w:val="002C1DC7"/>
    <w:rsid w:val="002C36B6"/>
    <w:rsid w:val="002C450E"/>
    <w:rsid w:val="002C76C0"/>
    <w:rsid w:val="002E3D09"/>
    <w:rsid w:val="002F633C"/>
    <w:rsid w:val="00330310"/>
    <w:rsid w:val="0033057A"/>
    <w:rsid w:val="00383762"/>
    <w:rsid w:val="003A2C78"/>
    <w:rsid w:val="003A5EBF"/>
    <w:rsid w:val="003E0504"/>
    <w:rsid w:val="004034E2"/>
    <w:rsid w:val="00410645"/>
    <w:rsid w:val="0041784A"/>
    <w:rsid w:val="0047385B"/>
    <w:rsid w:val="0048759D"/>
    <w:rsid w:val="00491F2D"/>
    <w:rsid w:val="004E7E88"/>
    <w:rsid w:val="00504725"/>
    <w:rsid w:val="00540E11"/>
    <w:rsid w:val="00547171"/>
    <w:rsid w:val="00573BB1"/>
    <w:rsid w:val="0060401C"/>
    <w:rsid w:val="00663265"/>
    <w:rsid w:val="00667998"/>
    <w:rsid w:val="006720BD"/>
    <w:rsid w:val="006B420A"/>
    <w:rsid w:val="006C20A2"/>
    <w:rsid w:val="006E7D57"/>
    <w:rsid w:val="006F3699"/>
    <w:rsid w:val="00702AA7"/>
    <w:rsid w:val="00754500"/>
    <w:rsid w:val="007613B2"/>
    <w:rsid w:val="00767F21"/>
    <w:rsid w:val="007B6030"/>
    <w:rsid w:val="00803711"/>
    <w:rsid w:val="00821B83"/>
    <w:rsid w:val="008373B4"/>
    <w:rsid w:val="00850868"/>
    <w:rsid w:val="0085270C"/>
    <w:rsid w:val="008638D8"/>
    <w:rsid w:val="0086612E"/>
    <w:rsid w:val="00883F54"/>
    <w:rsid w:val="00884FA7"/>
    <w:rsid w:val="008963B3"/>
    <w:rsid w:val="008D761D"/>
    <w:rsid w:val="00901942"/>
    <w:rsid w:val="00904ACF"/>
    <w:rsid w:val="00921D1F"/>
    <w:rsid w:val="00924EBF"/>
    <w:rsid w:val="0097352F"/>
    <w:rsid w:val="009808C9"/>
    <w:rsid w:val="0099353C"/>
    <w:rsid w:val="00A1542A"/>
    <w:rsid w:val="00A2024F"/>
    <w:rsid w:val="00A626C7"/>
    <w:rsid w:val="00A74FE7"/>
    <w:rsid w:val="00AD036B"/>
    <w:rsid w:val="00AD7933"/>
    <w:rsid w:val="00AF2EFA"/>
    <w:rsid w:val="00B15B09"/>
    <w:rsid w:val="00B21852"/>
    <w:rsid w:val="00B27EA5"/>
    <w:rsid w:val="00B718CC"/>
    <w:rsid w:val="00B92664"/>
    <w:rsid w:val="00B96F9F"/>
    <w:rsid w:val="00BB17C3"/>
    <w:rsid w:val="00BF0AFC"/>
    <w:rsid w:val="00BF6018"/>
    <w:rsid w:val="00CA3C33"/>
    <w:rsid w:val="00CA6BEC"/>
    <w:rsid w:val="00CC0D05"/>
    <w:rsid w:val="00CC7DC5"/>
    <w:rsid w:val="00CD51C3"/>
    <w:rsid w:val="00CF59CC"/>
    <w:rsid w:val="00D23AD6"/>
    <w:rsid w:val="00D467FC"/>
    <w:rsid w:val="00D6214F"/>
    <w:rsid w:val="00DD72D7"/>
    <w:rsid w:val="00DE375F"/>
    <w:rsid w:val="00E0711D"/>
    <w:rsid w:val="00E20F44"/>
    <w:rsid w:val="00E30A1E"/>
    <w:rsid w:val="00E53CE2"/>
    <w:rsid w:val="00E547D8"/>
    <w:rsid w:val="00E7066D"/>
    <w:rsid w:val="00E85071"/>
    <w:rsid w:val="00EA5DAD"/>
    <w:rsid w:val="00ED1ACF"/>
    <w:rsid w:val="00EE2CCF"/>
    <w:rsid w:val="00EF0489"/>
    <w:rsid w:val="00F02B72"/>
    <w:rsid w:val="00F10697"/>
    <w:rsid w:val="00F17FCE"/>
    <w:rsid w:val="00F322C3"/>
    <w:rsid w:val="00F421C5"/>
    <w:rsid w:val="00F54A95"/>
    <w:rsid w:val="00FA7FE9"/>
    <w:rsid w:val="00FF3D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5C2827"/>
  <w15:docId w15:val="{9F512E16-BE61-4DBC-9F18-E0EC39081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7">
    <w:name w:val="heading 7"/>
    <w:basedOn w:val="Normal"/>
    <w:next w:val="Corpsdetexte"/>
    <w:link w:val="Titre7Car"/>
    <w:qFormat/>
    <w:rsid w:val="00CC7DC5"/>
    <w:pPr>
      <w:keepNext/>
      <w:tabs>
        <w:tab w:val="num" w:pos="0"/>
      </w:tabs>
      <w:suppressAutoHyphens/>
      <w:spacing w:line="276" w:lineRule="auto"/>
      <w:ind w:left="720" w:hanging="360"/>
      <w:jc w:val="center"/>
      <w:outlineLvl w:val="6"/>
    </w:pPr>
    <w:rPr>
      <w:rFonts w:eastAsia="SimSun" w:cs="Mangal"/>
      <w:b/>
      <w:bCs/>
      <w:kern w:val="2"/>
      <w:sz w:val="24"/>
      <w:szCs w:val="24"/>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02AA7"/>
    <w:rPr>
      <w:rFonts w:ascii="Tahoma" w:hAnsi="Tahoma" w:cs="Tahoma"/>
      <w:sz w:val="16"/>
      <w:szCs w:val="16"/>
    </w:rPr>
  </w:style>
  <w:style w:type="character" w:customStyle="1" w:styleId="TextedebullesCar">
    <w:name w:val="Texte de bulles Car"/>
    <w:basedOn w:val="Policepardfaut"/>
    <w:link w:val="Textedebulles"/>
    <w:uiPriority w:val="99"/>
    <w:semiHidden/>
    <w:rsid w:val="00702AA7"/>
    <w:rPr>
      <w:rFonts w:ascii="Tahoma" w:hAnsi="Tahoma" w:cs="Tahoma"/>
      <w:sz w:val="16"/>
      <w:szCs w:val="16"/>
    </w:rPr>
  </w:style>
  <w:style w:type="paragraph" w:styleId="En-tte">
    <w:name w:val="header"/>
    <w:basedOn w:val="Normal"/>
    <w:link w:val="En-tteCar"/>
    <w:uiPriority w:val="99"/>
    <w:unhideWhenUsed/>
    <w:rsid w:val="002C36B6"/>
    <w:pPr>
      <w:tabs>
        <w:tab w:val="center" w:pos="4153"/>
        <w:tab w:val="right" w:pos="8306"/>
      </w:tabs>
    </w:pPr>
  </w:style>
  <w:style w:type="character" w:customStyle="1" w:styleId="En-tteCar">
    <w:name w:val="En-tête Car"/>
    <w:basedOn w:val="Policepardfaut"/>
    <w:link w:val="En-tte"/>
    <w:uiPriority w:val="99"/>
    <w:rsid w:val="002C36B6"/>
  </w:style>
  <w:style w:type="paragraph" w:styleId="Pieddepage">
    <w:name w:val="footer"/>
    <w:basedOn w:val="Normal"/>
    <w:link w:val="PieddepageCar"/>
    <w:unhideWhenUsed/>
    <w:rsid w:val="002C36B6"/>
    <w:pPr>
      <w:tabs>
        <w:tab w:val="center" w:pos="4153"/>
        <w:tab w:val="right" w:pos="8306"/>
      </w:tabs>
    </w:pPr>
  </w:style>
  <w:style w:type="character" w:customStyle="1" w:styleId="PieddepageCar">
    <w:name w:val="Pied de page Car"/>
    <w:basedOn w:val="Policepardfaut"/>
    <w:link w:val="Pieddepage"/>
    <w:uiPriority w:val="99"/>
    <w:rsid w:val="002C36B6"/>
  </w:style>
  <w:style w:type="paragraph" w:customStyle="1" w:styleId="western1">
    <w:name w:val="western1"/>
    <w:basedOn w:val="Normal"/>
    <w:rsid w:val="00026239"/>
    <w:pPr>
      <w:spacing w:before="100" w:beforeAutospacing="1" w:after="198" w:line="276" w:lineRule="auto"/>
      <w:jc w:val="both"/>
    </w:pPr>
    <w:rPr>
      <w:rFonts w:eastAsia="Times New Roman"/>
      <w:color w:val="000000"/>
      <w:sz w:val="24"/>
      <w:szCs w:val="24"/>
      <w:lang w:val="fr-FR" w:eastAsia="fr-FR"/>
    </w:rPr>
  </w:style>
  <w:style w:type="paragraph" w:customStyle="1" w:styleId="western">
    <w:name w:val="western"/>
    <w:basedOn w:val="Normal"/>
    <w:rsid w:val="002876BF"/>
    <w:pPr>
      <w:spacing w:before="100" w:beforeAutospacing="1" w:after="198" w:line="276" w:lineRule="auto"/>
      <w:jc w:val="both"/>
    </w:pPr>
    <w:rPr>
      <w:rFonts w:eastAsia="Times New Roman"/>
      <w:color w:val="000000"/>
      <w:sz w:val="24"/>
      <w:szCs w:val="24"/>
      <w:lang w:val="fr-FR" w:eastAsia="fr-FR"/>
    </w:rPr>
  </w:style>
  <w:style w:type="paragraph" w:styleId="Paragraphedeliste">
    <w:name w:val="List Paragraph"/>
    <w:basedOn w:val="Normal"/>
    <w:uiPriority w:val="34"/>
    <w:qFormat/>
    <w:rsid w:val="002B4B8F"/>
    <w:pPr>
      <w:ind w:left="720"/>
      <w:contextualSpacing/>
    </w:pPr>
  </w:style>
  <w:style w:type="character" w:styleId="Marquedecommentaire">
    <w:name w:val="annotation reference"/>
    <w:basedOn w:val="Policepardfaut"/>
    <w:uiPriority w:val="99"/>
    <w:semiHidden/>
    <w:unhideWhenUsed/>
    <w:rsid w:val="00884FA7"/>
    <w:rPr>
      <w:sz w:val="16"/>
      <w:szCs w:val="16"/>
    </w:rPr>
  </w:style>
  <w:style w:type="paragraph" w:styleId="Commentaire">
    <w:name w:val="annotation text"/>
    <w:basedOn w:val="Normal"/>
    <w:link w:val="CommentaireCar"/>
    <w:uiPriority w:val="99"/>
    <w:semiHidden/>
    <w:unhideWhenUsed/>
    <w:rsid w:val="00884FA7"/>
    <w:rPr>
      <w:sz w:val="20"/>
      <w:szCs w:val="20"/>
    </w:rPr>
  </w:style>
  <w:style w:type="character" w:customStyle="1" w:styleId="CommentaireCar">
    <w:name w:val="Commentaire Car"/>
    <w:basedOn w:val="Policepardfaut"/>
    <w:link w:val="Commentaire"/>
    <w:uiPriority w:val="99"/>
    <w:semiHidden/>
    <w:rsid w:val="00884FA7"/>
    <w:rPr>
      <w:sz w:val="20"/>
      <w:szCs w:val="20"/>
    </w:rPr>
  </w:style>
  <w:style w:type="paragraph" w:styleId="Objetducommentaire">
    <w:name w:val="annotation subject"/>
    <w:basedOn w:val="Commentaire"/>
    <w:next w:val="Commentaire"/>
    <w:link w:val="ObjetducommentaireCar"/>
    <w:uiPriority w:val="99"/>
    <w:semiHidden/>
    <w:unhideWhenUsed/>
    <w:rsid w:val="00884FA7"/>
    <w:rPr>
      <w:b/>
      <w:bCs/>
    </w:rPr>
  </w:style>
  <w:style w:type="character" w:customStyle="1" w:styleId="ObjetducommentaireCar">
    <w:name w:val="Objet du commentaire Car"/>
    <w:basedOn w:val="CommentaireCar"/>
    <w:link w:val="Objetducommentaire"/>
    <w:uiPriority w:val="99"/>
    <w:semiHidden/>
    <w:rsid w:val="00884FA7"/>
    <w:rPr>
      <w:b/>
      <w:bCs/>
      <w:sz w:val="20"/>
      <w:szCs w:val="20"/>
    </w:rPr>
  </w:style>
  <w:style w:type="paragraph" w:styleId="NormalWeb">
    <w:name w:val="Normal (Web)"/>
    <w:basedOn w:val="Normal"/>
    <w:uiPriority w:val="99"/>
    <w:unhideWhenUsed/>
    <w:rsid w:val="007613B2"/>
    <w:pPr>
      <w:spacing w:before="100" w:beforeAutospacing="1" w:after="198" w:line="276" w:lineRule="auto"/>
      <w:jc w:val="both"/>
    </w:pPr>
    <w:rPr>
      <w:rFonts w:eastAsia="Times New Roman"/>
      <w:color w:val="000000"/>
      <w:sz w:val="24"/>
      <w:szCs w:val="24"/>
      <w:lang w:val="fr-FR" w:eastAsia="fr-FR"/>
    </w:rPr>
  </w:style>
  <w:style w:type="table" w:styleId="Grilledutableau">
    <w:name w:val="Table Grid"/>
    <w:basedOn w:val="TableauNormal"/>
    <w:uiPriority w:val="59"/>
    <w:rsid w:val="00767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B17C3"/>
    <w:rPr>
      <w:sz w:val="20"/>
      <w:szCs w:val="20"/>
    </w:rPr>
  </w:style>
  <w:style w:type="character" w:customStyle="1" w:styleId="NotedebasdepageCar">
    <w:name w:val="Note de bas de page Car"/>
    <w:basedOn w:val="Policepardfaut"/>
    <w:link w:val="Notedebasdepage"/>
    <w:uiPriority w:val="99"/>
    <w:semiHidden/>
    <w:rsid w:val="00BB17C3"/>
    <w:rPr>
      <w:sz w:val="20"/>
      <w:szCs w:val="20"/>
    </w:rPr>
  </w:style>
  <w:style w:type="character" w:styleId="Appelnotedebasdep">
    <w:name w:val="footnote reference"/>
    <w:basedOn w:val="Policepardfaut"/>
    <w:uiPriority w:val="99"/>
    <w:semiHidden/>
    <w:unhideWhenUsed/>
    <w:rsid w:val="00BB17C3"/>
    <w:rPr>
      <w:vertAlign w:val="superscript"/>
    </w:rPr>
  </w:style>
  <w:style w:type="character" w:customStyle="1" w:styleId="Titre7Car">
    <w:name w:val="Titre 7 Car"/>
    <w:basedOn w:val="Policepardfaut"/>
    <w:link w:val="Titre7"/>
    <w:rsid w:val="00CC7DC5"/>
    <w:rPr>
      <w:rFonts w:eastAsia="SimSun" w:cs="Mangal"/>
      <w:b/>
      <w:bCs/>
      <w:kern w:val="2"/>
      <w:sz w:val="24"/>
      <w:szCs w:val="24"/>
      <w:lang w:val="fr-FR" w:eastAsia="zh-CN" w:bidi="hi-IN"/>
    </w:rPr>
  </w:style>
  <w:style w:type="character" w:customStyle="1" w:styleId="CommentaireCar1">
    <w:name w:val="Commentaire Car1"/>
    <w:uiPriority w:val="99"/>
    <w:semiHidden/>
    <w:rsid w:val="00CC7DC5"/>
    <w:rPr>
      <w:rFonts w:eastAsia="SimSun" w:cs="Mangal"/>
      <w:kern w:val="2"/>
      <w:szCs w:val="18"/>
      <w:lang w:eastAsia="zh-CN" w:bidi="hi-IN"/>
    </w:rPr>
  </w:style>
  <w:style w:type="paragraph" w:styleId="Corpsdetexte">
    <w:name w:val="Body Text"/>
    <w:basedOn w:val="Normal"/>
    <w:link w:val="CorpsdetexteCar"/>
    <w:uiPriority w:val="99"/>
    <w:semiHidden/>
    <w:unhideWhenUsed/>
    <w:rsid w:val="00CC7DC5"/>
    <w:pPr>
      <w:spacing w:after="120"/>
    </w:pPr>
  </w:style>
  <w:style w:type="character" w:customStyle="1" w:styleId="CorpsdetexteCar">
    <w:name w:val="Corps de texte Car"/>
    <w:basedOn w:val="Policepardfaut"/>
    <w:link w:val="Corpsdetexte"/>
    <w:uiPriority w:val="99"/>
    <w:semiHidden/>
    <w:rsid w:val="00CC7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49632">
      <w:bodyDiv w:val="1"/>
      <w:marLeft w:val="0"/>
      <w:marRight w:val="0"/>
      <w:marTop w:val="0"/>
      <w:marBottom w:val="0"/>
      <w:divBdr>
        <w:top w:val="none" w:sz="0" w:space="0" w:color="auto"/>
        <w:left w:val="none" w:sz="0" w:space="0" w:color="auto"/>
        <w:bottom w:val="none" w:sz="0" w:space="0" w:color="auto"/>
        <w:right w:val="none" w:sz="0" w:space="0" w:color="auto"/>
      </w:divBdr>
    </w:div>
    <w:div w:id="581960693">
      <w:bodyDiv w:val="1"/>
      <w:marLeft w:val="0"/>
      <w:marRight w:val="0"/>
      <w:marTop w:val="0"/>
      <w:marBottom w:val="0"/>
      <w:divBdr>
        <w:top w:val="none" w:sz="0" w:space="0" w:color="auto"/>
        <w:left w:val="none" w:sz="0" w:space="0" w:color="auto"/>
        <w:bottom w:val="none" w:sz="0" w:space="0" w:color="auto"/>
        <w:right w:val="none" w:sz="0" w:space="0" w:color="auto"/>
      </w:divBdr>
    </w:div>
    <w:div w:id="618074469">
      <w:bodyDiv w:val="1"/>
      <w:marLeft w:val="0"/>
      <w:marRight w:val="0"/>
      <w:marTop w:val="0"/>
      <w:marBottom w:val="0"/>
      <w:divBdr>
        <w:top w:val="none" w:sz="0" w:space="0" w:color="auto"/>
        <w:left w:val="none" w:sz="0" w:space="0" w:color="auto"/>
        <w:bottom w:val="none" w:sz="0" w:space="0" w:color="auto"/>
        <w:right w:val="none" w:sz="0" w:space="0" w:color="auto"/>
      </w:divBdr>
    </w:div>
    <w:div w:id="632179145">
      <w:bodyDiv w:val="1"/>
      <w:marLeft w:val="0"/>
      <w:marRight w:val="0"/>
      <w:marTop w:val="0"/>
      <w:marBottom w:val="0"/>
      <w:divBdr>
        <w:top w:val="none" w:sz="0" w:space="0" w:color="auto"/>
        <w:left w:val="none" w:sz="0" w:space="0" w:color="auto"/>
        <w:bottom w:val="none" w:sz="0" w:space="0" w:color="auto"/>
        <w:right w:val="none" w:sz="0" w:space="0" w:color="auto"/>
      </w:divBdr>
    </w:div>
    <w:div w:id="902302397">
      <w:bodyDiv w:val="1"/>
      <w:marLeft w:val="0"/>
      <w:marRight w:val="0"/>
      <w:marTop w:val="0"/>
      <w:marBottom w:val="0"/>
      <w:divBdr>
        <w:top w:val="none" w:sz="0" w:space="0" w:color="auto"/>
        <w:left w:val="none" w:sz="0" w:space="0" w:color="auto"/>
        <w:bottom w:val="none" w:sz="0" w:space="0" w:color="auto"/>
        <w:right w:val="none" w:sz="0" w:space="0" w:color="auto"/>
      </w:divBdr>
    </w:div>
    <w:div w:id="941063052">
      <w:bodyDiv w:val="1"/>
      <w:marLeft w:val="0"/>
      <w:marRight w:val="0"/>
      <w:marTop w:val="0"/>
      <w:marBottom w:val="0"/>
      <w:divBdr>
        <w:top w:val="none" w:sz="0" w:space="0" w:color="auto"/>
        <w:left w:val="none" w:sz="0" w:space="0" w:color="auto"/>
        <w:bottom w:val="none" w:sz="0" w:space="0" w:color="auto"/>
        <w:right w:val="none" w:sz="0" w:space="0" w:color="auto"/>
      </w:divBdr>
    </w:div>
    <w:div w:id="983314215">
      <w:bodyDiv w:val="1"/>
      <w:marLeft w:val="0"/>
      <w:marRight w:val="0"/>
      <w:marTop w:val="0"/>
      <w:marBottom w:val="0"/>
      <w:divBdr>
        <w:top w:val="none" w:sz="0" w:space="0" w:color="auto"/>
        <w:left w:val="none" w:sz="0" w:space="0" w:color="auto"/>
        <w:bottom w:val="none" w:sz="0" w:space="0" w:color="auto"/>
        <w:right w:val="none" w:sz="0" w:space="0" w:color="auto"/>
      </w:divBdr>
    </w:div>
    <w:div w:id="1116604770">
      <w:bodyDiv w:val="1"/>
      <w:marLeft w:val="0"/>
      <w:marRight w:val="0"/>
      <w:marTop w:val="0"/>
      <w:marBottom w:val="0"/>
      <w:divBdr>
        <w:top w:val="none" w:sz="0" w:space="0" w:color="auto"/>
        <w:left w:val="none" w:sz="0" w:space="0" w:color="auto"/>
        <w:bottom w:val="none" w:sz="0" w:space="0" w:color="auto"/>
        <w:right w:val="none" w:sz="0" w:space="0" w:color="auto"/>
      </w:divBdr>
    </w:div>
    <w:div w:id="1181777211">
      <w:bodyDiv w:val="1"/>
      <w:marLeft w:val="0"/>
      <w:marRight w:val="0"/>
      <w:marTop w:val="0"/>
      <w:marBottom w:val="0"/>
      <w:divBdr>
        <w:top w:val="none" w:sz="0" w:space="0" w:color="auto"/>
        <w:left w:val="none" w:sz="0" w:space="0" w:color="auto"/>
        <w:bottom w:val="none" w:sz="0" w:space="0" w:color="auto"/>
        <w:right w:val="none" w:sz="0" w:space="0" w:color="auto"/>
      </w:divBdr>
    </w:div>
    <w:div w:id="1202404909">
      <w:bodyDiv w:val="1"/>
      <w:marLeft w:val="0"/>
      <w:marRight w:val="0"/>
      <w:marTop w:val="0"/>
      <w:marBottom w:val="0"/>
      <w:divBdr>
        <w:top w:val="none" w:sz="0" w:space="0" w:color="auto"/>
        <w:left w:val="none" w:sz="0" w:space="0" w:color="auto"/>
        <w:bottom w:val="none" w:sz="0" w:space="0" w:color="auto"/>
        <w:right w:val="none" w:sz="0" w:space="0" w:color="auto"/>
      </w:divBdr>
    </w:div>
    <w:div w:id="1733845306">
      <w:bodyDiv w:val="1"/>
      <w:marLeft w:val="0"/>
      <w:marRight w:val="0"/>
      <w:marTop w:val="0"/>
      <w:marBottom w:val="0"/>
      <w:divBdr>
        <w:top w:val="none" w:sz="0" w:space="0" w:color="auto"/>
        <w:left w:val="none" w:sz="0" w:space="0" w:color="auto"/>
        <w:bottom w:val="none" w:sz="0" w:space="0" w:color="auto"/>
        <w:right w:val="none" w:sz="0" w:space="0" w:color="auto"/>
      </w:divBdr>
    </w:div>
    <w:div w:id="1807164281">
      <w:bodyDiv w:val="1"/>
      <w:marLeft w:val="0"/>
      <w:marRight w:val="0"/>
      <w:marTop w:val="0"/>
      <w:marBottom w:val="0"/>
      <w:divBdr>
        <w:top w:val="none" w:sz="0" w:space="0" w:color="auto"/>
        <w:left w:val="none" w:sz="0" w:space="0" w:color="auto"/>
        <w:bottom w:val="none" w:sz="0" w:space="0" w:color="auto"/>
        <w:right w:val="none" w:sz="0" w:space="0" w:color="auto"/>
      </w:divBdr>
    </w:div>
    <w:div w:id="1928464263">
      <w:bodyDiv w:val="1"/>
      <w:marLeft w:val="0"/>
      <w:marRight w:val="0"/>
      <w:marTop w:val="0"/>
      <w:marBottom w:val="0"/>
      <w:divBdr>
        <w:top w:val="none" w:sz="0" w:space="0" w:color="auto"/>
        <w:left w:val="none" w:sz="0" w:space="0" w:color="auto"/>
        <w:bottom w:val="none" w:sz="0" w:space="0" w:color="auto"/>
        <w:right w:val="none" w:sz="0" w:space="0" w:color="auto"/>
      </w:divBdr>
    </w:div>
    <w:div w:id="1969238911">
      <w:bodyDiv w:val="1"/>
      <w:marLeft w:val="0"/>
      <w:marRight w:val="0"/>
      <w:marTop w:val="0"/>
      <w:marBottom w:val="0"/>
      <w:divBdr>
        <w:top w:val="none" w:sz="0" w:space="0" w:color="auto"/>
        <w:left w:val="none" w:sz="0" w:space="0" w:color="auto"/>
        <w:bottom w:val="none" w:sz="0" w:space="0" w:color="auto"/>
        <w:right w:val="none" w:sz="0" w:space="0" w:color="auto"/>
      </w:divBdr>
    </w:div>
    <w:div w:id="2099788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918F2-3A44-4B4A-88A4-512902ED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1280</Words>
  <Characters>7042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Véronique SARAZIN CHARPENTIER</dc:creator>
  <cp:lastModifiedBy>Laure MENA</cp:lastModifiedBy>
  <cp:revision>7</cp:revision>
  <cp:lastPrinted>2022-12-20T10:29:00Z</cp:lastPrinted>
  <dcterms:created xsi:type="dcterms:W3CDTF">2025-08-28T09:00:00Z</dcterms:created>
  <dcterms:modified xsi:type="dcterms:W3CDTF">2025-09-16T07:43:00Z</dcterms:modified>
</cp:coreProperties>
</file>